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6976B1" w14:textId="19A98993" w:rsidR="007166CE" w:rsidRDefault="006E7570"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80F87D3" wp14:editId="3A6EB87D">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FB4CFA" w14:textId="77777777" w:rsidR="00493B65" w:rsidRDefault="007166CE" w:rsidP="00493B65">
      <w:pPr>
        <w:pStyle w:val="berschrift1"/>
      </w:pPr>
      <w:r>
        <w:br w:type="page"/>
      </w:r>
      <w:r w:rsidR="00493B65">
        <w:lastRenderedPageBreak/>
        <w:t>Vorwort</w:t>
      </w:r>
    </w:p>
    <w:p w14:paraId="6CC4E324"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584AD17D" w14:textId="77777777" w:rsidR="00384893" w:rsidRDefault="00384893" w:rsidP="00493B65">
      <w:r>
        <w:t xml:space="preserve">Mittlerweile ist eine Reihe neues Material dazugekommen – Zeit, eine neue Auflage zu starten. </w:t>
      </w:r>
    </w:p>
    <w:p w14:paraId="49539A87"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275BF906" w14:textId="77777777" w:rsidR="00384893" w:rsidRDefault="00CC7CA7" w:rsidP="00493B65">
      <w:r>
        <w:t>„</w:t>
      </w:r>
      <w:r w:rsidR="00384893" w:rsidRPr="00CC7CA7">
        <w:rPr>
          <w:i/>
          <w:iCs/>
        </w:rPr>
        <w:t>So wie die Sonne alljährlich aufs neue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0E6D15B4"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09E6488D"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6279F880" w14:textId="77777777" w:rsidR="00493B65" w:rsidRDefault="00493B65" w:rsidP="00493B65">
      <w:r>
        <w:t>Gruß &amp; Segen,</w:t>
      </w:r>
    </w:p>
    <w:p w14:paraId="7C3F37F0" w14:textId="77777777" w:rsidR="007166CE" w:rsidRDefault="00493B65" w:rsidP="00493B65">
      <w:r>
        <w:t>Andreas</w:t>
      </w:r>
    </w:p>
    <w:p w14:paraId="2051F28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6D0EC45" w14:textId="4BC8407C" w:rsidR="00975F0C" w:rsidRDefault="00975F0C" w:rsidP="008A7782">
      <w:pPr>
        <w:pStyle w:val="berschrift1"/>
      </w:pPr>
      <w:r>
        <w:lastRenderedPageBreak/>
        <w:t>Christtag 2022</w:t>
      </w:r>
    </w:p>
    <w:p w14:paraId="6CA6BC3F" w14:textId="4550C636" w:rsidR="008A7782" w:rsidRPr="001C2DC9" w:rsidRDefault="008A7782" w:rsidP="008A7782">
      <w:pPr>
        <w:pStyle w:val="berschrift1"/>
      </w:pPr>
      <w:r w:rsidRPr="001C2DC9">
        <w:t>Ahlfeld, Johann Friedrich - Die erste Weihnachtsfeier.</w:t>
      </w:r>
    </w:p>
    <w:p w14:paraId="5390BA3E"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Die Gnade unseres Herrn und Heilandes Jesu Christi, die Liebe Gottes des Vaters, und die Gemeinschaft des Heiligen Geistes sei mit euch Allen. Amen. </w:t>
      </w:r>
    </w:p>
    <w:p w14:paraId="7245B204"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Text: Luk. 2, 1 - 14. </w:t>
      </w:r>
      <w:r w:rsidRPr="001C2DC9">
        <w:rPr>
          <w:rFonts w:eastAsia="Times New Roman"/>
          <w:szCs w:val="24"/>
          <w:lang w:eastAsia="de-DE"/>
        </w:rPr>
        <w:br/>
      </w:r>
      <w:r w:rsidRPr="001C2DC9">
        <w:rPr>
          <w:rFonts w:eastAsia="Times New Roman"/>
          <w:b/>
          <w:bCs/>
          <w:szCs w:val="24"/>
          <w:lang w:eastAsia="de-DE"/>
        </w:rPr>
        <w:t xml:space="preserve">Es begab sich aber zu der Zeit, dass ein Gebot vom Kaiser Augustus ausging, dass alle Welt geschätzt würde. Und diese Schätzung war die allererste, und geschah zu der Zeit, da Cyrenius Landpfleger in Syrien war. Und jedermann ging, dass er sich schätzen ließe, ein jeglicher in seine Stadt. Da machte sich auch auf Joseph aus Galiläa, aus der Stadt Nazareth. in das jüdische Land, zur Stadt Davide, die da heißt Bethlehem, darum, dass er von dem Hause und Geschlecht Davids war, auf dass er sich schätzen ließe mit Maria, seinem vertrauten Weibe, die war schwanger. Und als sie daselbst waren, kam die Zeit, dass sie gebären sollte. Und sie gebar ihren ersten Sohn, und wickelte ihn in Windeln, und legte ihn in eine Krippe, denn sie hatten sonst keinen Raum in der Herberge. Und es waren Hirten in derselbigen Gegend auf dem Felde bei den Hürden, die hüteten des Nachts ihrer Herde.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alsobald war da bei dem Engel die Menge der himmlischen Heerscharen, die lobten Gott und sprachen: Ehre sei Gott in der Höhe, und Friede auf Erden, und den Menschen ein Wohlgefallen! </w:t>
      </w:r>
    </w:p>
    <w:p w14:paraId="76CB26F4"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O du selige, o du fröhliche Gnadenbringende Weihnachtszeit! Welt war verloren, Christ ist geboren. Freue dich, freue dich, Christenheit! Ja freue dich, freue dich. Christenheit! Wenn, in dem Herrn geliebte Gemeinde, der Weihnachtstag aus der Reihe der Tage gestrichen werden konnte, und wenn das Bethlehem im jüdischen Lande mit dem größten Wunder der Liebe, das Gott allda vollbracht, aus der Geschichte getilgt werden könnte: dann wäre der Zeit und der Geschichte ihr Herz genommen, und der einzige Quell, der dem armen Geschlechte sein Sehnen und seinen Durst stillet, wäre vertrocknet. Aber, Gottlob! das wird nimmer geschehen. Noch steht dieser Tag hoch in dem Gedächtnis der Völker. Noch wird er gefeiert bis in die ärmsten Hütten hinunter, bis auf die Throne hinauf. Und selbst die, welche von dem Christ, von dem eingeborenen Sohne Gottes Nichts wissen wollen, die feiern ihn doch äußerlich. Sie können es nicht lassen. Der Gottessohn in Stall und Krippe hat eine solche Macht über sie, dass sie, ob sie ihn schon mit ihrem Verstande verleugnen, ihm doch an diesem Tage seine Ehre geben müssen, wenn auch nur in armen entfernten Bildern. Man murret gegen ihn, und muss ihm doch dienen, denn er will sich die Starken zum Raube nehmen. Ebenso wenig, wie er selbst und sein Tag, wird die Stätte vergessen werden, wird die Christenheit mit ihrer Liebe von der Stätte los wollen, da er geboren ist. Der alte Kirchenlehrer Hieronymus wohnte ganz nahe bei der Geburtsstätte des Herrn zu Bethlehem. Man berief ihn anders wohin zu einem reichen Bistum. Er aber gab zur Antwort: </w:t>
      </w:r>
      <w:r>
        <w:rPr>
          <w:rFonts w:eastAsia="Times New Roman"/>
          <w:szCs w:val="24"/>
          <w:lang w:eastAsia="de-DE"/>
        </w:rPr>
        <w:t>„</w:t>
      </w:r>
      <w:r w:rsidRPr="001C2DC9">
        <w:rPr>
          <w:rFonts w:eastAsia="Times New Roman"/>
          <w:szCs w:val="24"/>
          <w:lang w:eastAsia="de-DE"/>
        </w:rPr>
        <w:t>Man bringe mich nicht von der Krippe Christi weg, mir ist's nirgends besser; eben an dem Ort, da mir Gott seinen Sohn vom Himmel gegeben, will ich ihm auch meine Seele hinauf in den Himmel schicken.</w:t>
      </w:r>
      <w:r>
        <w:rPr>
          <w:rFonts w:eastAsia="Times New Roman"/>
          <w:szCs w:val="24"/>
          <w:lang w:eastAsia="de-DE"/>
        </w:rPr>
        <w:t>“</w:t>
      </w:r>
      <w:r w:rsidRPr="001C2DC9">
        <w:rPr>
          <w:rFonts w:eastAsia="Times New Roman"/>
          <w:szCs w:val="24"/>
          <w:lang w:eastAsia="de-DE"/>
        </w:rPr>
        <w:t xml:space="preserve"> Und er blieb an dem Orte bis in das späteste Greisenalter, bis in den Tod. Und wenn wir auch persönlich nicht dort leben und sterben können, wir haben in unserm fernen Abendlande doch den Ort von Herzen lieb. Wer ist unter uns, der nicht gestern Abend oder heute in der Frühe des Tages auf </w:t>
      </w:r>
      <w:r w:rsidRPr="001C2DC9">
        <w:rPr>
          <w:rFonts w:eastAsia="Times New Roman"/>
          <w:szCs w:val="24"/>
          <w:lang w:eastAsia="de-DE"/>
        </w:rPr>
        <w:lastRenderedPageBreak/>
        <w:t xml:space="preserve">den Flügeln des Glaubens hingepilgert wäre? Und wenn du gefragt wirst: </w:t>
      </w:r>
      <w:r>
        <w:rPr>
          <w:rFonts w:eastAsia="Times New Roman"/>
          <w:szCs w:val="24"/>
          <w:lang w:eastAsia="de-DE"/>
        </w:rPr>
        <w:t>„</w:t>
      </w:r>
      <w:r w:rsidRPr="001C2DC9">
        <w:rPr>
          <w:rFonts w:eastAsia="Times New Roman"/>
          <w:szCs w:val="24"/>
          <w:lang w:eastAsia="de-DE"/>
        </w:rPr>
        <w:t>Welches ist dir der teuerste Ort in der ganzen Geschichte der Erde?</w:t>
      </w:r>
      <w:r>
        <w:rPr>
          <w:rFonts w:eastAsia="Times New Roman"/>
          <w:szCs w:val="24"/>
          <w:lang w:eastAsia="de-DE"/>
        </w:rPr>
        <w:t>“</w:t>
      </w:r>
      <w:r w:rsidRPr="001C2DC9">
        <w:rPr>
          <w:rFonts w:eastAsia="Times New Roman"/>
          <w:szCs w:val="24"/>
          <w:lang w:eastAsia="de-DE"/>
        </w:rPr>
        <w:t xml:space="preserve"> so kann in deine Seele nur ein Schwanken kommen, nämlich das, ob du sagen sollst: Bethlehem oder Golgatha. Das sind die beiden Herzkammern der Liebe Gottes zu der sündigen Menschheit. Doch Golgatha hat eine andere Zeit. Die Kreuzestage werden kommen. Sie sollen uns nicht stören in der fröhlichen, seligen Weihnachtsfeier. Und damit dies eine recht völlige werde, wollen wir uns das Vorbild dazu von Bethlehem herüber holen. Dieses Vorbild ist: </w:t>
      </w:r>
    </w:p>
    <w:p w14:paraId="6AA2673C"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Die erste Weihnachtsfeier. </w:t>
      </w:r>
    </w:p>
    <w:p w14:paraId="735F47BA"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Schauen wir da </w:t>
      </w:r>
    </w:p>
    <w:p w14:paraId="294FB018" w14:textId="77777777" w:rsidR="008A7782" w:rsidRPr="001C2DC9" w:rsidRDefault="008A7782" w:rsidP="008A7782">
      <w:pPr>
        <w:numPr>
          <w:ilvl w:val="0"/>
          <w:numId w:val="3"/>
        </w:num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Gottes Festrüstung, </w:t>
      </w:r>
    </w:p>
    <w:p w14:paraId="71235691" w14:textId="77777777" w:rsidR="008A7782" w:rsidRPr="001C2DC9" w:rsidRDefault="008A7782" w:rsidP="008A7782">
      <w:pPr>
        <w:numPr>
          <w:ilvl w:val="0"/>
          <w:numId w:val="3"/>
        </w:num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die Stätte der Feier, </w:t>
      </w:r>
    </w:p>
    <w:p w14:paraId="73BCEE4F" w14:textId="77777777" w:rsidR="008A7782" w:rsidRPr="001C2DC9" w:rsidRDefault="008A7782" w:rsidP="008A7782">
      <w:pPr>
        <w:numPr>
          <w:ilvl w:val="0"/>
          <w:numId w:val="3"/>
        </w:numPr>
        <w:spacing w:before="100" w:beforeAutospacing="1" w:after="100" w:afterAutospacing="1" w:line="240" w:lineRule="auto"/>
        <w:rPr>
          <w:rFonts w:eastAsia="Times New Roman"/>
          <w:szCs w:val="24"/>
          <w:lang w:eastAsia="de-DE"/>
        </w:rPr>
      </w:pPr>
      <w:r w:rsidRPr="001C2DC9">
        <w:rPr>
          <w:rFonts w:eastAsia="Times New Roman"/>
          <w:szCs w:val="24"/>
          <w:lang w:eastAsia="de-DE"/>
        </w:rPr>
        <w:t>die Festgemeinde,</w:t>
      </w:r>
    </w:p>
    <w:p w14:paraId="320F53CC" w14:textId="77777777" w:rsidR="008A7782" w:rsidRPr="001C2DC9" w:rsidRDefault="008A7782" w:rsidP="008A7782">
      <w:pPr>
        <w:numPr>
          <w:ilvl w:val="0"/>
          <w:numId w:val="3"/>
        </w:numPr>
        <w:spacing w:before="100" w:beforeAutospacing="1" w:after="100" w:afterAutospacing="1" w:line="240" w:lineRule="auto"/>
        <w:rPr>
          <w:rFonts w:eastAsia="Times New Roman"/>
          <w:szCs w:val="24"/>
          <w:lang w:eastAsia="de-DE"/>
        </w:rPr>
      </w:pPr>
      <w:r w:rsidRPr="001C2DC9">
        <w:rPr>
          <w:rFonts w:eastAsia="Times New Roman"/>
          <w:szCs w:val="24"/>
          <w:lang w:eastAsia="de-DE"/>
        </w:rPr>
        <w:t>den Prediger.</w:t>
      </w:r>
    </w:p>
    <w:p w14:paraId="110E7FC5" w14:textId="77777777" w:rsidR="008A7782" w:rsidRPr="001C2DC9" w:rsidRDefault="008A7782" w:rsidP="008A7782">
      <w:pPr>
        <w:numPr>
          <w:ilvl w:val="0"/>
          <w:numId w:val="3"/>
        </w:numPr>
        <w:spacing w:before="100" w:beforeAutospacing="1" w:after="100" w:afterAutospacing="1" w:line="240" w:lineRule="auto"/>
        <w:rPr>
          <w:rFonts w:eastAsia="Times New Roman"/>
          <w:szCs w:val="24"/>
          <w:lang w:eastAsia="de-DE"/>
        </w:rPr>
      </w:pPr>
      <w:r w:rsidRPr="001C2DC9">
        <w:rPr>
          <w:rFonts w:eastAsia="Times New Roman"/>
          <w:szCs w:val="24"/>
          <w:lang w:eastAsia="de-DE"/>
        </w:rPr>
        <w:t>die Predigt.</w:t>
      </w:r>
    </w:p>
    <w:p w14:paraId="7448670E" w14:textId="77777777" w:rsidR="008A7782" w:rsidRPr="001C2DC9" w:rsidRDefault="008A7782" w:rsidP="008A7782">
      <w:pPr>
        <w:numPr>
          <w:ilvl w:val="0"/>
          <w:numId w:val="3"/>
        </w:num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den Chorgesang. </w:t>
      </w:r>
    </w:p>
    <w:p w14:paraId="18A670A9"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Herr Gott, reich an Gnade und Barmherzigkeit, du hast einst Israel und die Heiden erreget, dass sie sich auf das Fest freuen sollten. Ach, wir bitten dich, errege auch uns zum Dank gegen dich für deine große Gnade und Treue, errege uns zum Jauchzen über unser Heil, das an diesem Tage geboren ward. Ja, gib uns Glauben, gib uns Freude, wie wenn wir mit gestanden hätten auf Bethlehems Aue, wie wenn wir die Engelsbotschaft und den himmlischen Chorgesang mit gehört hätten. Amen. </w:t>
      </w:r>
    </w:p>
    <w:p w14:paraId="443CBE83" w14:textId="77777777" w:rsidR="008A7782" w:rsidRPr="001C2DC9" w:rsidRDefault="008A7782" w:rsidP="008A7782">
      <w:pPr>
        <w:pStyle w:val="berschrift2"/>
      </w:pPr>
      <w:r w:rsidRPr="001C2DC9">
        <w:t>I. Gottes Festrüstung.</w:t>
      </w:r>
    </w:p>
    <w:p w14:paraId="69658D7D"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Unser Evangelium hebt an mit den Worten - </w:t>
      </w:r>
      <w:r>
        <w:rPr>
          <w:rFonts w:eastAsia="Times New Roman"/>
          <w:szCs w:val="24"/>
          <w:lang w:eastAsia="de-DE"/>
        </w:rPr>
        <w:t>„</w:t>
      </w:r>
      <w:r w:rsidRPr="001C2DC9">
        <w:rPr>
          <w:rFonts w:eastAsia="Times New Roman"/>
          <w:b/>
          <w:bCs/>
          <w:szCs w:val="24"/>
          <w:lang w:eastAsia="de-DE"/>
        </w:rPr>
        <w:t>Es begab sich aber zu der Zeit, dass ein Gebot vom Kaiser Augustus ausging, dass alle Welt geschätzt würde. Und diese Schätzung war die allererste, und geschah zu der Zeit, da Cyrenius Landpfleger in Syrien war. Und jedermann ging, dass er sich schätzen ließe, ein jeglicher in seine Stadt. Da machte sich auch auf Joseph aus Galiläa, aus der Stadt Nazareth, in das jüdische Land, zur Stadt Davids, die da heißt Bethlehem, darum, dass er von dem Haus und Geschlechte Davids war, auf dass er sich schätzen ließe mit Maria, seinem vertrauten Weibe, die war schwanger.</w:t>
      </w:r>
      <w:r>
        <w:rPr>
          <w:rFonts w:eastAsia="Times New Roman"/>
          <w:szCs w:val="24"/>
          <w:lang w:eastAsia="de-DE"/>
        </w:rPr>
        <w:t>“</w:t>
      </w:r>
      <w:r w:rsidRPr="001C2DC9">
        <w:rPr>
          <w:rFonts w:eastAsia="Times New Roman"/>
          <w:szCs w:val="24"/>
          <w:lang w:eastAsia="de-DE"/>
        </w:rPr>
        <w:t xml:space="preserve"> Was soll denn diese lange Vorrede von der Schätzung, ehe der Evangelist zur Sache kommt? Teure Gemeinde, ihr habt euch auf das Fest gerüstet Wochen lang, wohl sogar Monate lang. Der barmherzige Gott hatte sich auch darauf gerüstet und zwar von Ewigkeit her. Seit viertausend Jahren hatte er die Völker geregt und gerüttelt, dass sie sich auf den Tag bereit machen sollten. Nur dazu, dass er auf Erden ein bereit Volk hätte, unter dem der neue Mensch, der Gottes- und Menschensohn, geboren werden könnte, hatte er sich Israel zum Bundesvolk erwählt. Nur dazu, dass es ein Zuchtmeister auf Christum sein sollte, hatte er das Gesetz gegeben. Nur dazu hatte er seine Propheten durch Juda und Israel und hin und wieder durch die Heidenwelt gesandt, dass die Völker ihre Häupter aufheben und aufschauen sollten, ob sich ihre Erlösung nahe. Doch lassen wir diese alten Rüstungen; fassen wir nur die, die der Geburt des Herrn unmittelbar vorangingen. Sollte Christus erkannt werden als der, der da kommen sollte, sollte die Welt, die so schwer glaubet, Glauben zu ihm fassen, so mussten die alten Wahrzeichen auf ihn passen, die die Propheten längst vorher verkündigt hatten. Sie standen in der Schrift, sie ruhten im Gedächtnis des Volkes wie ein heiliges Gemälde auf den Zukünftigen. Wenn nun das Leben dieses Gemäldes, wenn nun der Held der Weissagung kam, so musste sein Wesen und Leben, Geburt, Lebensgang und Todesdrang zu </w:t>
      </w:r>
      <w:r w:rsidRPr="001C2DC9">
        <w:rPr>
          <w:rFonts w:eastAsia="Times New Roman"/>
          <w:szCs w:val="24"/>
          <w:lang w:eastAsia="de-DE"/>
        </w:rPr>
        <w:lastRenderedPageBreak/>
        <w:t xml:space="preserve">diesen Zügen stimmen. Und wie wunderbar ordnet und passet Gott alles zusammen, bis auch die kleinsten Füge Wahrheit haben. Zwei der alten Propheten, Jesaias und Micha, zwei Zeitgenossen sind es besonders, die jenes alte Bild für seine Geburt entworfen haben. Jesaias verkündigt: </w:t>
      </w:r>
      <w:r>
        <w:rPr>
          <w:rFonts w:eastAsia="Times New Roman"/>
          <w:szCs w:val="24"/>
          <w:lang w:eastAsia="de-DE"/>
        </w:rPr>
        <w:t>„</w:t>
      </w:r>
      <w:r w:rsidRPr="001C2DC9">
        <w:rPr>
          <w:rFonts w:eastAsia="Times New Roman"/>
          <w:szCs w:val="24"/>
          <w:lang w:eastAsia="de-DE"/>
        </w:rPr>
        <w:t>Eine Jungfrau wird schwanger werden und einen Sohn gebären, des Namen sollst du heißen Immanuel.</w:t>
      </w:r>
      <w:r>
        <w:rPr>
          <w:rFonts w:eastAsia="Times New Roman"/>
          <w:szCs w:val="24"/>
          <w:lang w:eastAsia="de-DE"/>
        </w:rPr>
        <w:t>“</w:t>
      </w:r>
      <w:r w:rsidRPr="001C2DC9">
        <w:rPr>
          <w:rFonts w:eastAsia="Times New Roman"/>
          <w:szCs w:val="24"/>
          <w:lang w:eastAsia="de-DE"/>
        </w:rPr>
        <w:t xml:space="preserve"> Und Micha füget zu der Mutter und dem Namen auch Stamm und Stadt, aus denen er kommen soll: </w:t>
      </w:r>
      <w:r>
        <w:rPr>
          <w:rFonts w:eastAsia="Times New Roman"/>
          <w:szCs w:val="24"/>
          <w:lang w:eastAsia="de-DE"/>
        </w:rPr>
        <w:t>„</w:t>
      </w:r>
      <w:r w:rsidRPr="001C2DC9">
        <w:rPr>
          <w:rFonts w:eastAsia="Times New Roman"/>
          <w:szCs w:val="24"/>
          <w:lang w:eastAsia="de-DE"/>
        </w:rPr>
        <w:t>Und du Bethlehem Ephrata. die du klein bist unter den Tausenden in Juda, aus dir soll mir der kommen, der in Israel Herr sei, des Ausgang von Anfang und von Ewigkeit gewesen ist.</w:t>
      </w:r>
      <w:r>
        <w:rPr>
          <w:rFonts w:eastAsia="Times New Roman"/>
          <w:szCs w:val="24"/>
          <w:lang w:eastAsia="de-DE"/>
        </w:rPr>
        <w:t>“</w:t>
      </w:r>
      <w:r w:rsidRPr="001C2DC9">
        <w:rPr>
          <w:rFonts w:eastAsia="Times New Roman"/>
          <w:szCs w:val="24"/>
          <w:lang w:eastAsia="de-DE"/>
        </w:rPr>
        <w:t xml:space="preserve"> - Dass nun dieser göttliche Gnadenrat zur Gnadentat werde, wie leitet es Gott so wunderbar! Wer muss da nicht alle mithelfen! Auch die Heiden müssen mithelfen, denn auch sie sollen an Christo Teil haben. - Droben in Galiläa, in dem lieblichen Berglande, in dem Städtlein Nazareth, wohnet die Jungfrau, die Gott ersehen hat, der er durch den Engel verkündigt hat, dass sie die Mutter seines eingeborenen Sohnes werden soll. Was hat diese aber zu tun in dem fernen Bethlehem unten im jüdischen Lande? Wie soll der Propheten Wort erfüllet werden? Da muss um der Sünde des Volkes willen zur Zeit ein fremder Fürst, ein Heide, der Kaiser Augustus, das Szepter über Israel führen. Sein König Herodes ist nur ein Schattenkönig, und muss allerdinge dem Winke des Augustus gehorchen. Dieser Augustus lässt ein Gebot ausgehen, dass alle Welt, d. h. alle Untertanen seines weiten Reiches, geschätzt werde. Alle sollen Habe und Güter angeben. In Israel aber musste sich jede Familie zur Schätzung in die Stadt begeben, aus der sie entsprossen war, denn nach Stämmen und Familien war einst das Land verteilt. Dass Gott Recht behalte in seinen Weissagungen, muss ein fremder König die Nachkommen Davids zwingen, sich zur Schätzung nach der alten Davidsstadt, nach Bethlehem, zu sammeln. - Aber er rüstet noch anders. Mächtig hatte er die Flamme der Sehnsucht nach dem Verheißenen in Israel entzündet. Zerschlagen war das alte Volk. In ihrem zweiten Tempel, von Esra und Nehemia gebaut, hatten sie keine Bundeslade mehr, in der ehemals die Gesetzestafeln, das Manna und das grünende Reis Aarons lagen. Ihr eignes Fürstengeschlecht, der glorreiche Stamm der Makkabäer, war verdrängt von dem klugen, kalten Edomiter Herodes, der seiner eignen Familie und des Volkes Blut wie Wasser vergoss. Um Alles zu vollenden waren die Heiden Herren des alten Gottesvolkes geworden. Sie führten ihre Weise unter ihm ein. Gerade diese Schätzung ließ es den fremden Druck in seiner ganzen Last fühlen, - Wie Noah aufschaute aus der Arche, ob noch kein Bergesgipfel heraustauchte aus der Flut. an dem er anlanden und anlegen könnte, so schauten die Frommen Israels aus, ob er noch nicht käme, der ihnen Burg und Fels und Hafen sein sollte. Ja. auch durch die Heidenwelt, in der die alten Götter in Verachtung gefallen waren, ging ein wunderbares Regen und ein unklares Hoffen, dass in dieser Zeit von dem Morgenlande, von dem jüdischen Lande, ein großer König ausgehen sollte. So hatte Gott gerüstet in der Geschichte und im Herzen der Völker. Die Zeit der Rüstung war nun aus, der Bräutigam kam, das erste Weihnachtsfest brach an. </w:t>
      </w:r>
    </w:p>
    <w:p w14:paraId="77F1F5CF" w14:textId="77777777" w:rsidR="008A7782" w:rsidRPr="001C2DC9" w:rsidRDefault="008A7782" w:rsidP="008A7782">
      <w:pPr>
        <w:spacing w:before="100" w:beforeAutospacing="1" w:after="100" w:afterAutospacing="1" w:line="240" w:lineRule="auto"/>
        <w:outlineLvl w:val="1"/>
        <w:rPr>
          <w:rFonts w:eastAsia="Times New Roman"/>
          <w:b/>
          <w:bCs/>
          <w:sz w:val="36"/>
          <w:szCs w:val="36"/>
          <w:lang w:eastAsia="de-DE"/>
        </w:rPr>
      </w:pPr>
      <w:r w:rsidRPr="001C2DC9">
        <w:rPr>
          <w:rFonts w:eastAsia="Times New Roman"/>
          <w:b/>
          <w:bCs/>
          <w:sz w:val="36"/>
          <w:szCs w:val="36"/>
          <w:lang w:eastAsia="de-DE"/>
        </w:rPr>
        <w:t>II. Wo ward es denn gefeiert?</w:t>
      </w:r>
    </w:p>
    <w:p w14:paraId="186FFAA4" w14:textId="77777777" w:rsidR="008A7782" w:rsidRPr="001C2DC9" w:rsidRDefault="008A7782" w:rsidP="008A7782">
      <w:pPr>
        <w:spacing w:before="100" w:beforeAutospacing="1" w:after="100" w:afterAutospacing="1" w:line="240" w:lineRule="auto"/>
        <w:rPr>
          <w:rFonts w:eastAsia="Times New Roman"/>
          <w:szCs w:val="24"/>
          <w:lang w:eastAsia="de-DE"/>
        </w:rPr>
      </w:pPr>
      <w:r>
        <w:rPr>
          <w:rFonts w:eastAsia="Times New Roman"/>
          <w:szCs w:val="24"/>
          <w:lang w:eastAsia="de-DE"/>
        </w:rPr>
        <w:t>„</w:t>
      </w:r>
      <w:r w:rsidRPr="001C2DC9">
        <w:rPr>
          <w:rFonts w:eastAsia="Times New Roman"/>
          <w:b/>
          <w:bCs/>
          <w:szCs w:val="24"/>
          <w:lang w:eastAsia="de-DE"/>
        </w:rPr>
        <w:t>Und es waren Hirten in derselbigen Gegend auf dem Felde bei den Hürden, die hüteten des Nachts ihrer Herde.</w:t>
      </w:r>
      <w:r>
        <w:rPr>
          <w:rFonts w:eastAsia="Times New Roman"/>
          <w:szCs w:val="24"/>
          <w:lang w:eastAsia="de-DE"/>
        </w:rPr>
        <w:t>“</w:t>
      </w:r>
      <w:r w:rsidRPr="001C2DC9">
        <w:rPr>
          <w:rFonts w:eastAsia="Times New Roman"/>
          <w:szCs w:val="24"/>
          <w:lang w:eastAsia="de-DE"/>
        </w:rPr>
        <w:t xml:space="preserve"> Auf dem Felde zu Bethlehem hatte David einst seine Herden gehütet, auf dem Felde zu Bethlehem hatte er seine Jugendpsalmen gesungen. Ob er dort auch schon den sang: </w:t>
      </w:r>
      <w:r>
        <w:rPr>
          <w:rFonts w:eastAsia="Times New Roman"/>
          <w:szCs w:val="24"/>
          <w:lang w:eastAsia="de-DE"/>
        </w:rPr>
        <w:t>„</w:t>
      </w:r>
      <w:r w:rsidRPr="001C2DC9">
        <w:rPr>
          <w:rFonts w:eastAsia="Times New Roman"/>
          <w:szCs w:val="24"/>
          <w:lang w:eastAsia="de-DE"/>
        </w:rPr>
        <w:t>Du bist mein Sohn, heute habe ich dich gezeugt. Heische von mir, so will ich dir die Heiden zum Erbe und der Welt Ende zum Eigentum geben,</w:t>
      </w:r>
      <w:r>
        <w:rPr>
          <w:rFonts w:eastAsia="Times New Roman"/>
          <w:szCs w:val="24"/>
          <w:lang w:eastAsia="de-DE"/>
        </w:rPr>
        <w:t>“</w:t>
      </w:r>
      <w:r w:rsidRPr="001C2DC9">
        <w:rPr>
          <w:rFonts w:eastAsia="Times New Roman"/>
          <w:szCs w:val="24"/>
          <w:lang w:eastAsia="de-DE"/>
        </w:rPr>
        <w:t xml:space="preserve"> und den andern: </w:t>
      </w:r>
      <w:r>
        <w:rPr>
          <w:rFonts w:eastAsia="Times New Roman"/>
          <w:szCs w:val="24"/>
          <w:lang w:eastAsia="de-DE"/>
        </w:rPr>
        <w:t>„</w:t>
      </w:r>
      <w:r w:rsidRPr="001C2DC9">
        <w:rPr>
          <w:rFonts w:eastAsia="Times New Roman"/>
          <w:szCs w:val="24"/>
          <w:lang w:eastAsia="de-DE"/>
        </w:rPr>
        <w:t>Der Herr hat gesagt zu meinem Herrn: Setze dich zu meiner Rechten, bis dass ich lege deine Feinde zum Schemel deiner Füße,</w:t>
      </w:r>
      <w:r>
        <w:rPr>
          <w:rFonts w:eastAsia="Times New Roman"/>
          <w:szCs w:val="24"/>
          <w:lang w:eastAsia="de-DE"/>
        </w:rPr>
        <w:t>“</w:t>
      </w:r>
      <w:r w:rsidRPr="001C2DC9">
        <w:rPr>
          <w:rFonts w:eastAsia="Times New Roman"/>
          <w:szCs w:val="24"/>
          <w:lang w:eastAsia="de-DE"/>
        </w:rPr>
        <w:t xml:space="preserve"> das wissen wir nicht. Dort, wo der Hirtenknabe, der nachmalige Hirt der Völker, seine Lieder sang, da wurde dem Erzhirten aller Seelen das rechte Hohelied, das erste Weihnachtslied gesungen, der erste Weihnachtsgottesdienst gehalten. Auf dem Felde war's. Kein Tempel schloss die Feier ein, Das ist ein Zeichen, wie der freie Dienst der Kinder Gottes alle Völker durchdringen und laufen soll bis an die Enden </w:t>
      </w:r>
      <w:r w:rsidRPr="001C2DC9">
        <w:rPr>
          <w:rFonts w:eastAsia="Times New Roman"/>
          <w:szCs w:val="24"/>
          <w:lang w:eastAsia="de-DE"/>
        </w:rPr>
        <w:lastRenderedPageBreak/>
        <w:t xml:space="preserve">der Erde. Frei von dem alten Tempel ist das erste Christfest gefeiert worden, zum Zeichen, dass wir uns des eingeborenen Sohnes Gottes freuen sollen, wie im Tempel, so in Hütten und Häusern, so im Berufe hier und dort. - Nacht war es, ja doppelt Nacht. Die Nacht lag auf dem Felde; Finsternis bedeckte das Erdreich und Dunkel die Völker. In dieser Nacht sprach Gott zum zweiten Male und im höchsten Sinne: </w:t>
      </w:r>
      <w:r>
        <w:rPr>
          <w:rFonts w:eastAsia="Times New Roman"/>
          <w:szCs w:val="24"/>
          <w:lang w:eastAsia="de-DE"/>
        </w:rPr>
        <w:t>„</w:t>
      </w:r>
      <w:r w:rsidRPr="001C2DC9">
        <w:rPr>
          <w:rFonts w:eastAsia="Times New Roman"/>
          <w:szCs w:val="24"/>
          <w:lang w:eastAsia="de-DE"/>
        </w:rPr>
        <w:t>Es werde Licht!</w:t>
      </w:r>
      <w:r>
        <w:rPr>
          <w:rFonts w:eastAsia="Times New Roman"/>
          <w:szCs w:val="24"/>
          <w:lang w:eastAsia="de-DE"/>
        </w:rPr>
        <w:t>“</w:t>
      </w:r>
      <w:r w:rsidRPr="001C2DC9">
        <w:rPr>
          <w:rFonts w:eastAsia="Times New Roman"/>
          <w:szCs w:val="24"/>
          <w:lang w:eastAsia="de-DE"/>
        </w:rPr>
        <w:t xml:space="preserve"> und es ward Licht. In dieser Nacht schien das Licht in die Finsternis. In dieser Nacht ging der Morgenstern auf, brach der Tag an. In dieser Nacht sah das Volk, das im Finstern wohnet, ein großes Licht, und über denen, die da sitzen im finster</w:t>
      </w:r>
      <w:r>
        <w:rPr>
          <w:rFonts w:eastAsia="Times New Roman"/>
          <w:szCs w:val="24"/>
          <w:lang w:eastAsia="de-DE"/>
        </w:rPr>
        <w:t>e</w:t>
      </w:r>
      <w:r w:rsidRPr="001C2DC9">
        <w:rPr>
          <w:rFonts w:eastAsia="Times New Roman"/>
          <w:szCs w:val="24"/>
          <w:lang w:eastAsia="de-DE"/>
        </w:rPr>
        <w:t xml:space="preserve">n Lande, schien es helle. Da durfte es auch äußerlich nicht finster bleiben. Der Morgen des neuen Lebens konnte nicht in Finsternis gehüllt sein. Klar schienen die alten Sterne Gottes, aber unter ihnen wie ein himmlischer Kronleuchter der Stern, der über dem Haus stand, darinnen das Kindlein war. - Nacht war es, denn in der stillen Nacht stillet der Herr so manche Leibeskrankheit. In dieser Nacht gibt er auf die alte Wunde unseres Geschlechts den rechten Balsam, die rechte Arznei. In der Nacht fällt Gottes Kühle und Tau auf die welken Pflanzen, dass sie früh wieder fest und frisch dastehen. In dieser Nacht ist der Himmelstau auf das Menschengewächs gefallen, dass es fortan wieder anfing sich aufzurichten in neuem Leben und in neuer Frische. </w:t>
      </w:r>
    </w:p>
    <w:p w14:paraId="1AEF238C" w14:textId="77777777" w:rsidR="008A7782" w:rsidRPr="001C2DC9" w:rsidRDefault="008A7782" w:rsidP="008A7782">
      <w:pPr>
        <w:spacing w:before="100" w:beforeAutospacing="1" w:after="100" w:afterAutospacing="1" w:line="240" w:lineRule="auto"/>
        <w:outlineLvl w:val="1"/>
        <w:rPr>
          <w:rFonts w:eastAsia="Times New Roman"/>
          <w:b/>
          <w:bCs/>
          <w:sz w:val="36"/>
          <w:szCs w:val="36"/>
          <w:lang w:eastAsia="de-DE"/>
        </w:rPr>
      </w:pPr>
      <w:r w:rsidRPr="001C2DC9">
        <w:rPr>
          <w:rFonts w:eastAsia="Times New Roman"/>
          <w:b/>
          <w:bCs/>
          <w:sz w:val="36"/>
          <w:szCs w:val="36"/>
          <w:lang w:eastAsia="de-DE"/>
        </w:rPr>
        <w:t>III. Welches waren aber die Auserwählten. die diese langersehnte Erquickung zuerst fühlten?</w:t>
      </w:r>
    </w:p>
    <w:p w14:paraId="63336DA6" w14:textId="77777777" w:rsidR="008A7782" w:rsidRPr="001C2DC9" w:rsidRDefault="008A7782" w:rsidP="008A7782">
      <w:pPr>
        <w:spacing w:before="100" w:beforeAutospacing="1" w:after="100" w:afterAutospacing="1" w:line="240" w:lineRule="auto"/>
        <w:rPr>
          <w:rFonts w:eastAsia="Times New Roman"/>
          <w:szCs w:val="24"/>
          <w:lang w:eastAsia="de-DE"/>
        </w:rPr>
      </w:pPr>
      <w:r>
        <w:rPr>
          <w:rFonts w:eastAsia="Times New Roman"/>
          <w:szCs w:val="24"/>
          <w:lang w:eastAsia="de-DE"/>
        </w:rPr>
        <w:t>„</w:t>
      </w:r>
      <w:r w:rsidRPr="001C2DC9">
        <w:rPr>
          <w:rFonts w:eastAsia="Times New Roman"/>
          <w:b/>
          <w:bCs/>
          <w:szCs w:val="24"/>
          <w:lang w:eastAsia="de-DE"/>
        </w:rPr>
        <w:t>Und es waren Hirten in derselbigen Gegend auf dem Felde bei den Hürden, die hüteten des Nachts ihrer Herde.</w:t>
      </w:r>
      <w:r>
        <w:rPr>
          <w:rFonts w:eastAsia="Times New Roman"/>
          <w:szCs w:val="24"/>
          <w:lang w:eastAsia="de-DE"/>
        </w:rPr>
        <w:t>“</w:t>
      </w:r>
      <w:r w:rsidRPr="001C2DC9">
        <w:rPr>
          <w:rFonts w:eastAsia="Times New Roman"/>
          <w:szCs w:val="24"/>
          <w:lang w:eastAsia="de-DE"/>
        </w:rPr>
        <w:t xml:space="preserve"> </w:t>
      </w:r>
    </w:p>
    <w:p w14:paraId="4702778F"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 Von dem ersten Adam, den Gott rein und unschuldig erschaffen, zieht sich durch die Jahrtausende hin ein stiller Glaubenszug bis zu dem zweiten Adam, zu Christo, der das Geschlecht reinigte von seiner Schuld. Dieser Glaubenszug ist oft breit wie ein schönes goldenes Band, oft ist er dünn wie ein einziger Faden: aber völlig abgerissen ist er nie. Nie hat es ganz an demütigen Leuten gefehlt, die ihre Sündenlast fühlten, nie an solchen, denen die alte Gnadenverheißung auf den, der der Schlange den Kopf zertreten sollte, wie ein heiliger Schatz im Gedächtnis ruhte. Und wenn unter den Großen dieser Welt das alte Kleinod vergessen ward, dann ward es flugs von armen Leuten, die die Welt nicht blendete, um so höher gehalten. Und wenn den Weisen dieser Welt in ihrem Getriebe diese alte Weisheit der Vater zur Torheit ward, dann stand sie flugs denen um so lebendiger vor der Seele, die in den Augen jener als Toren galten. Solche Armen, solche Toren, solche stillen Hoffer waren diese Hirten. Sie glaubten, sie hofften. Sie verzweifelten nicht. Sie mögen dem David, dieser Krone und diesem Stolze des Hirtenvolkes, seine Messiaslieder nachgesungen haben. Und mit diesen Liedern hatten sie sich den alten Messiasglauben immer fester ins Herz gesungen. Unter diesen Liedern stand auch das: </w:t>
      </w:r>
      <w:r>
        <w:rPr>
          <w:rFonts w:eastAsia="Times New Roman"/>
          <w:szCs w:val="24"/>
          <w:lang w:eastAsia="de-DE"/>
        </w:rPr>
        <w:t>„</w:t>
      </w:r>
      <w:r w:rsidRPr="001C2DC9">
        <w:rPr>
          <w:rFonts w:eastAsia="Times New Roman"/>
          <w:szCs w:val="24"/>
          <w:lang w:eastAsia="de-DE"/>
        </w:rPr>
        <w:t>Der Herr ist mein Hirte, mir wird nichts mangeln. Er weidet mich auf einer grünen Aue und führet mich zu frischen Wassern.</w:t>
      </w:r>
      <w:r>
        <w:rPr>
          <w:rFonts w:eastAsia="Times New Roman"/>
          <w:szCs w:val="24"/>
          <w:lang w:eastAsia="de-DE"/>
        </w:rPr>
        <w:t>“</w:t>
      </w:r>
      <w:r w:rsidRPr="001C2DC9">
        <w:rPr>
          <w:rFonts w:eastAsia="Times New Roman"/>
          <w:szCs w:val="24"/>
          <w:lang w:eastAsia="de-DE"/>
        </w:rPr>
        <w:t xml:space="preserve"> Aber wo war unter dem Gesetze der freundliche Hirt? Hart ist der Stab des Moses. - Wo war die liebliche Aue? Kahl und felsig sind die Höhen des Gesetzberges. - Wo waren die frischen Wasser? Das bittere Wasser in der Wüste, in der sie das Gesetz empfingen, ward erst süß, als ihnen Moses einen Baum zeigte, von dessen Holze sie hineintaten. Deute dir dieses Vorbild, lieber Christ; du kennst ja den Baum, der das Bittere süß macht, der Leben in den Tod bringt. - Die Sehnsucht trieb die Hirten hinüber über das Gebiet des Gesetzes, hinein in das Gebiet der Gnade. Stille hoffende Leute waren jene Hirten. Wie viel aber ihrer gewesen sind das wissen wir nicht. </w:t>
      </w:r>
      <w:r>
        <w:rPr>
          <w:rFonts w:eastAsia="Times New Roman"/>
          <w:szCs w:val="24"/>
          <w:lang w:eastAsia="de-DE"/>
        </w:rPr>
        <w:t>„</w:t>
      </w:r>
      <w:r w:rsidRPr="001C2DC9">
        <w:rPr>
          <w:rFonts w:eastAsia="Times New Roman"/>
          <w:szCs w:val="24"/>
          <w:lang w:eastAsia="de-DE"/>
        </w:rPr>
        <w:t>Wo zwei oder drei der Meinen versammelt sind in meinem Namen, da bin ich mitten unter ihnen.</w:t>
      </w:r>
      <w:r>
        <w:rPr>
          <w:rFonts w:eastAsia="Times New Roman"/>
          <w:szCs w:val="24"/>
          <w:lang w:eastAsia="de-DE"/>
        </w:rPr>
        <w:t>“</w:t>
      </w:r>
      <w:r w:rsidRPr="001C2DC9">
        <w:rPr>
          <w:rFonts w:eastAsia="Times New Roman"/>
          <w:szCs w:val="24"/>
          <w:lang w:eastAsia="de-DE"/>
        </w:rPr>
        <w:t xml:space="preserve"> So viel sind es denn auch mindestens gewesen, die in der Nacht bei ihren Herden wachten und hoffend an den Seelenhirten dachten. - Seinen weiten Tempel hatte also der Herr gerüstet und erleuchtet, und seine kleine Weihnachtsgemeinde hatte er sich </w:t>
      </w:r>
      <w:r w:rsidRPr="001C2DC9">
        <w:rPr>
          <w:rFonts w:eastAsia="Times New Roman"/>
          <w:szCs w:val="24"/>
          <w:lang w:eastAsia="de-DE"/>
        </w:rPr>
        <w:lastRenderedPageBreak/>
        <w:t xml:space="preserve">zusammengerufen. - Nun kann aber, Geliebte, nie ein Fest gefeiert werden ohne das Wort Gottes. Auch bei diesem Feste ist das Wort im vollsten Sinne. Das Wort ward an demselben Fleisch und wohnte unter uns, und wir sahen seine Herrlichkeit, eine Herrlichkeit als des eingeborenen Sohnes vom Vater, voller Gnade und Wahrheit. Ohne dieses Wort ist jedes Fest ein leerer Schall. Aber mit dem Wort aus Gottes Wesen geht auch das Wort aus Gottes Mund. </w:t>
      </w:r>
    </w:p>
    <w:p w14:paraId="44B18543" w14:textId="77777777" w:rsidR="008A7782" w:rsidRPr="001C2DC9" w:rsidRDefault="008A7782" w:rsidP="008A7782">
      <w:pPr>
        <w:spacing w:before="100" w:beforeAutospacing="1" w:after="100" w:afterAutospacing="1" w:line="240" w:lineRule="auto"/>
        <w:outlineLvl w:val="1"/>
        <w:rPr>
          <w:rFonts w:eastAsia="Times New Roman"/>
          <w:b/>
          <w:bCs/>
          <w:sz w:val="36"/>
          <w:szCs w:val="36"/>
          <w:lang w:eastAsia="de-DE"/>
        </w:rPr>
      </w:pPr>
      <w:r w:rsidRPr="001C2DC9">
        <w:rPr>
          <w:rFonts w:eastAsia="Times New Roman"/>
          <w:b/>
          <w:bCs/>
          <w:sz w:val="36"/>
          <w:szCs w:val="36"/>
          <w:lang w:eastAsia="de-DE"/>
        </w:rPr>
        <w:t>IV. Wer war der Prediger am ersten Christfeste?=</w:t>
      </w:r>
    </w:p>
    <w:p w14:paraId="69522CC9" w14:textId="77777777" w:rsidR="008A7782" w:rsidRPr="001C2DC9" w:rsidRDefault="008A7782" w:rsidP="008A7782">
      <w:pPr>
        <w:spacing w:before="100" w:beforeAutospacing="1" w:after="100" w:afterAutospacing="1" w:line="240" w:lineRule="auto"/>
        <w:rPr>
          <w:rFonts w:eastAsia="Times New Roman"/>
          <w:szCs w:val="24"/>
          <w:lang w:eastAsia="de-DE"/>
        </w:rPr>
      </w:pPr>
      <w:r>
        <w:rPr>
          <w:rFonts w:eastAsia="Times New Roman"/>
          <w:szCs w:val="24"/>
          <w:lang w:eastAsia="de-DE"/>
        </w:rPr>
        <w:t>„</w:t>
      </w:r>
      <w:r w:rsidRPr="001C2DC9">
        <w:rPr>
          <w:rFonts w:eastAsia="Times New Roman"/>
          <w:b/>
          <w:bCs/>
          <w:szCs w:val="24"/>
          <w:lang w:eastAsia="de-DE"/>
        </w:rPr>
        <w:t>Und des Herrn Engel trat zu ihnen, und die Klarheit des Herrn leuchtete um sie.</w:t>
      </w:r>
      <w:r>
        <w:rPr>
          <w:rFonts w:eastAsia="Times New Roman"/>
          <w:szCs w:val="24"/>
          <w:lang w:eastAsia="de-DE"/>
        </w:rPr>
        <w:t>“</w:t>
      </w:r>
      <w:r w:rsidRPr="001C2DC9">
        <w:rPr>
          <w:rFonts w:eastAsia="Times New Roman"/>
          <w:szCs w:val="24"/>
          <w:lang w:eastAsia="de-DE"/>
        </w:rPr>
        <w:t xml:space="preserve"> Der Engel des Herrn war der erste Weihnachtsprediger. Könige und Propheten wünschten zu sehen, was Gott auf diesen Tag zuvor versehen hatte, und auch die Engel gelüstete zu schauen das große Geheimnis. Freude ist im Himmel über einen Sünder, der Buße tut. Und nun wird der geboren, der das ganze Geschlecht nicht allein zur Buße, sondern zum neuen Leben wecken soll. Er ist uns gemacht zur Weisheit, zur Gerechtigkeit, zur Heiligung und zur Erlösung. Die Engel können den Erneuerungstag des Geschlechtes nicht vorübergehen lassen. Sie sollen, sie wollen das Ihre mittun. Sie wollen das Geschlecht, dem sich seine Erlösung nahet, aufrufen, die Augen und Ohren zu öffnen, dass es nicht verkenne die Zeit seiner Heimsuchung. Sie sind zugleich das Ehrengefolge dessen, dem alle Gewalt gegeben ist, vor dem sich alle Knie beugen sollen im Himmel und auf Erden und unter der Erden. Wer soll ihn auch hineinleiten in sein Erlösungsfeld? Wer soll zu den Menschen zuerst reden von dem, der machen wird die Reinigung durch sein Blut, nämlich die Vergebung der Sünden? Die Reinen, die nie von Sünde befleckt sind, die das weiße Kleid der Unschuld anbehalten haben von Anbeginn. Wenn ein König seinen Sohn sendet, dass er ein abgefallen Land zurückbringe zu der alten Treue, dann sendet er mit diesem Sohne seine Getreuen. Diese wissen zu reden von der Gnade, in deren Schatten diese Getreuen ruhen. Sie wissen die armen Irregegangenen mit diesem lieblichen Bild aus der Königsstadt anzulocken. So sendet Gott seine Engel, dass sie die Herzen der Menschen kehren zu dem Sohne, und durch den Sohn zum Vater. Wohl ist die erste Weihnachtspredigt, wohl ist das erste Weihnachtslied der Boten Gottes würdig. </w:t>
      </w:r>
    </w:p>
    <w:p w14:paraId="108D05DF" w14:textId="77777777" w:rsidR="008A7782" w:rsidRPr="001C2DC9" w:rsidRDefault="008A7782" w:rsidP="008A7782">
      <w:pPr>
        <w:spacing w:before="100" w:beforeAutospacing="1" w:after="100" w:afterAutospacing="1" w:line="240" w:lineRule="auto"/>
        <w:outlineLvl w:val="1"/>
        <w:rPr>
          <w:rFonts w:eastAsia="Times New Roman"/>
          <w:b/>
          <w:bCs/>
          <w:sz w:val="36"/>
          <w:szCs w:val="36"/>
          <w:lang w:eastAsia="de-DE"/>
        </w:rPr>
      </w:pPr>
      <w:r w:rsidRPr="001C2DC9">
        <w:rPr>
          <w:rFonts w:eastAsia="Times New Roman"/>
          <w:b/>
          <w:bCs/>
          <w:sz w:val="36"/>
          <w:szCs w:val="36"/>
          <w:lang w:eastAsia="de-DE"/>
        </w:rPr>
        <w:t>V. Welches war die Festpredigt?</w:t>
      </w:r>
    </w:p>
    <w:p w14:paraId="0D26F03D" w14:textId="77777777" w:rsidR="008A7782" w:rsidRPr="001C2DC9" w:rsidRDefault="008A7782" w:rsidP="008A7782">
      <w:pPr>
        <w:spacing w:before="100" w:beforeAutospacing="1" w:after="100" w:afterAutospacing="1" w:line="240" w:lineRule="auto"/>
        <w:rPr>
          <w:rFonts w:eastAsia="Times New Roman"/>
          <w:szCs w:val="24"/>
          <w:lang w:eastAsia="de-DE"/>
        </w:rPr>
      </w:pPr>
      <w:r>
        <w:rPr>
          <w:rFonts w:eastAsia="Times New Roman"/>
          <w:szCs w:val="24"/>
          <w:lang w:eastAsia="de-DE"/>
        </w:rPr>
        <w:t>„</w:t>
      </w:r>
      <w:r w:rsidRPr="001C2DC9">
        <w:rPr>
          <w:rFonts w:eastAsia="Times New Roman"/>
          <w:b/>
          <w:bCs/>
          <w:szCs w:val="24"/>
          <w:lang w:eastAsia="de-DE"/>
        </w:rPr>
        <w:t>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w:t>
      </w:r>
      <w:r>
        <w:rPr>
          <w:rFonts w:eastAsia="Times New Roman"/>
          <w:szCs w:val="24"/>
          <w:lang w:eastAsia="de-DE"/>
        </w:rPr>
        <w:t>“</w:t>
      </w:r>
      <w:r w:rsidRPr="001C2DC9">
        <w:rPr>
          <w:rFonts w:eastAsia="Times New Roman"/>
          <w:szCs w:val="24"/>
          <w:lang w:eastAsia="de-DE"/>
        </w:rPr>
        <w:t xml:space="preserve"> - Lieblich ist sie schon in ihrem Eingange: </w:t>
      </w:r>
      <w:r>
        <w:rPr>
          <w:rFonts w:eastAsia="Times New Roman"/>
          <w:szCs w:val="24"/>
          <w:lang w:eastAsia="de-DE"/>
        </w:rPr>
        <w:t>„</w:t>
      </w:r>
      <w:r w:rsidRPr="001C2DC9">
        <w:rPr>
          <w:rFonts w:eastAsia="Times New Roman"/>
          <w:szCs w:val="24"/>
          <w:lang w:eastAsia="de-DE"/>
        </w:rPr>
        <w:t>Fürchtet euch nicht!</w:t>
      </w:r>
      <w:r>
        <w:rPr>
          <w:rFonts w:eastAsia="Times New Roman"/>
          <w:szCs w:val="24"/>
          <w:lang w:eastAsia="de-DE"/>
        </w:rPr>
        <w:t>“</w:t>
      </w:r>
      <w:r w:rsidRPr="001C2DC9">
        <w:rPr>
          <w:rFonts w:eastAsia="Times New Roman"/>
          <w:szCs w:val="24"/>
          <w:lang w:eastAsia="de-DE"/>
        </w:rPr>
        <w:t xml:space="preserve"> Als die ersten Menschen in der ersten Sünde zuerst ihr Angesicht von Gott abgekehrt hatten, und Gott Nachfrage hielt über ihren Gehorsam, da fürchteten sie sich und versteckten sich. Seitdem haben sich alle Menschen vor dem Angesichte Gottes gefürchtet und versteckt. Da er ihnen nun in Christo sein gnädig Angesicht und Vaterherz zukehret, ist der erste Anruf: </w:t>
      </w:r>
      <w:r>
        <w:rPr>
          <w:rFonts w:eastAsia="Times New Roman"/>
          <w:szCs w:val="24"/>
          <w:lang w:eastAsia="de-DE"/>
        </w:rPr>
        <w:t>„</w:t>
      </w:r>
      <w:r w:rsidRPr="001C2DC9">
        <w:rPr>
          <w:rFonts w:eastAsia="Times New Roman"/>
          <w:szCs w:val="24"/>
          <w:lang w:eastAsia="de-DE"/>
        </w:rPr>
        <w:t>Fürchtet euch nicht! Die Zeit des Gesetzes ist aus, wo ihr aus Furcht vor der Strafe euer ganzes Leben Knechte sein musstet. Der Gnadenmorgen ist hereingebrochen, ich bin kein Zornesbote, Gottes Erbarmung hat mich gesandt.</w:t>
      </w:r>
      <w:r>
        <w:rPr>
          <w:rFonts w:eastAsia="Times New Roman"/>
          <w:szCs w:val="24"/>
          <w:lang w:eastAsia="de-DE"/>
        </w:rPr>
        <w:t>“</w:t>
      </w:r>
      <w:r w:rsidRPr="001C2DC9">
        <w:rPr>
          <w:rFonts w:eastAsia="Times New Roman"/>
          <w:szCs w:val="24"/>
          <w:lang w:eastAsia="de-DE"/>
        </w:rPr>
        <w:t xml:space="preserve"> Und nun kommt die Predigt: </w:t>
      </w:r>
      <w:r>
        <w:rPr>
          <w:rFonts w:eastAsia="Times New Roman"/>
          <w:szCs w:val="24"/>
          <w:lang w:eastAsia="de-DE"/>
        </w:rPr>
        <w:t>„</w:t>
      </w:r>
      <w:r w:rsidRPr="001C2DC9">
        <w:rPr>
          <w:rFonts w:eastAsia="Times New Roman"/>
          <w:szCs w:val="24"/>
          <w:lang w:eastAsia="de-DE"/>
        </w:rPr>
        <w:t>Siehe ich verkündige euch große Freude, die allem Volke widerfahren wird, denn euch ist heute der Heiland geboren, welcher ist Christus.</w:t>
      </w:r>
      <w:r>
        <w:rPr>
          <w:rFonts w:eastAsia="Times New Roman"/>
          <w:szCs w:val="24"/>
          <w:lang w:eastAsia="de-DE"/>
        </w:rPr>
        <w:t>“</w:t>
      </w:r>
      <w:r w:rsidRPr="001C2DC9">
        <w:rPr>
          <w:rFonts w:eastAsia="Times New Roman"/>
          <w:szCs w:val="24"/>
          <w:lang w:eastAsia="de-DE"/>
        </w:rPr>
        <w:t xml:space="preserve"> - Wer sich an ihr nicht freuen kann, dem muss im Winterfrost des Unglaubens und der Verzweiflung die Freude selbst erfroren sein, Er muss ein Grab in seinem Herzen haben, in dem ein Toter liegt, der sich nicht regt und nicht wieder auferstehet. Alle andere Freude hat ihr Gebiet und ihre Grenze. Sie geht entweder nicht ganz in die Tiefe, oder nicht ganz in die Weite. Groß ist die Freude an Siegesfesten. Aber neben dem Volke, das den Sieg davon getragen, das die Siegeslieder singt, wohnt das andere. Es kann nicht einstimmen in die </w:t>
      </w:r>
      <w:r w:rsidRPr="001C2DC9">
        <w:rPr>
          <w:rFonts w:eastAsia="Times New Roman"/>
          <w:szCs w:val="24"/>
          <w:lang w:eastAsia="de-DE"/>
        </w:rPr>
        <w:lastRenderedPageBreak/>
        <w:t xml:space="preserve">Lieder, es ist geschlagen und seine Toten sind umsonst gefallen. Und selbst im Siegesvolke sind solche Herzen, die doch nur mit halber Seele an der Freude Teil haben. Sie haben sie zu teuer bezahlen müssen. - Hier ist auch ein Siegesfest. Der Siegesfürst tritt auf den Plan. Der alte Feind, der uns so lange geknechtet, die Sünde und ihr Fürst, sie dauern Keinen, wenn sie unterliegen. Auch der alte Mensch in uns, der von Gott abgefallene Teil, o wie selig wäre das Herz, in dem ihn der Löwe aus dem Stamme Juda ganz überwunden hätte! Groß ist die Erntefreude, wenn das Feld wohl getragen hat. </w:t>
      </w:r>
    </w:p>
    <w:p w14:paraId="29DB1ECA"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szCs w:val="24"/>
          <w:lang w:eastAsia="de-DE"/>
        </w:rPr>
        <w:t xml:space="preserve">Aber die Erntefreude hat ihre Grenzen. Hagelschauer haben hie und da gedroschen, ehe es reif war, und die Sonnenglut oder Wasserflut haben den Segen verderbet. Und mitten unter den reichen Erntern sind solche, denen ein Leid am Herzen nagt, schwerer und tiefer, als dass es der reichste äußere Segen heben könnte. Christfreude braucht keine Grenzen zu haben. Wen hindert Gott, dass er sich nicht die Früchte vom Baume des Lebens reichlich in seine Herzensscheuer sammle! Kein Hagelwetter, keine Sonnenglut. keine Wasserflut kann diese Ernte verderben, wenn wir nur sammeln wollen. Nirgends hat Gott ein Gebot gegeben, darin es hieße: </w:t>
      </w:r>
      <w:r>
        <w:rPr>
          <w:rFonts w:eastAsia="Times New Roman"/>
          <w:szCs w:val="24"/>
          <w:lang w:eastAsia="de-DE"/>
        </w:rPr>
        <w:t>„</w:t>
      </w:r>
      <w:r w:rsidRPr="001C2DC9">
        <w:rPr>
          <w:rFonts w:eastAsia="Times New Roman"/>
          <w:szCs w:val="24"/>
          <w:lang w:eastAsia="de-DE"/>
        </w:rPr>
        <w:t>In dieses Haus soll keine Weihnachtsfreude kommen.</w:t>
      </w:r>
      <w:r>
        <w:rPr>
          <w:rFonts w:eastAsia="Times New Roman"/>
          <w:szCs w:val="24"/>
          <w:lang w:eastAsia="de-DE"/>
        </w:rPr>
        <w:t>“</w:t>
      </w:r>
      <w:r w:rsidRPr="001C2DC9">
        <w:rPr>
          <w:rFonts w:eastAsia="Times New Roman"/>
          <w:szCs w:val="24"/>
          <w:lang w:eastAsia="de-DE"/>
        </w:rPr>
        <w:t xml:space="preserve"> - Es gibt einen Reichtum, eine weltliche Hoheit, zu denen die gewöhnliche Freude schwer hinauf kann, weil sie Alles vollauf haben. Aber Niemand ist so reich, dass die Gnade Gottes an diesem Tage nicht für ihn noch reichlich und überschwänglich wäre über Wissen und Verstehen. Es gibt eine Armut, eine Tiefe der Not, in die gewöhnliche Freude schwer hinunterkann, sie sieht höchstens einmal eine Dämmerung derselben. Aber Niemand ist so arm, dass ihn seine Armut von dem Heile, von der Freude dieses Tages ausschlösse. Wir brauchen den Christ nicht mit Geld und Gut zu erkaufen, er kauft uns; wir steigen nicht in den Himmel hinauf, er kommt hernieder; nicht wir haben ihn erwählet, er hat uns erwählet. Es gibt elende zerschlagene Herzen, die da sprechen: </w:t>
      </w:r>
      <w:r>
        <w:rPr>
          <w:rFonts w:eastAsia="Times New Roman"/>
          <w:szCs w:val="24"/>
          <w:lang w:eastAsia="de-DE"/>
        </w:rPr>
        <w:t>„</w:t>
      </w:r>
      <w:r w:rsidRPr="001C2DC9">
        <w:rPr>
          <w:rFonts w:eastAsia="Times New Roman"/>
          <w:szCs w:val="24"/>
          <w:lang w:eastAsia="de-DE"/>
        </w:rPr>
        <w:t>Weg mit der Freude, für Andre mag sie sein, für mich ist sie nicht. Mein Auge und mein Ohr für die Freude ist erblindet und vertäubet</w:t>
      </w:r>
      <w:r>
        <w:rPr>
          <w:rStyle w:val="Funotenzeichen"/>
          <w:rFonts w:eastAsia="Times New Roman"/>
          <w:szCs w:val="24"/>
          <w:lang w:eastAsia="de-DE"/>
        </w:rPr>
        <w:footnoteReference w:id="1"/>
      </w:r>
      <w:r w:rsidRPr="001C2DC9">
        <w:rPr>
          <w:rFonts w:eastAsia="Times New Roman"/>
          <w:szCs w:val="24"/>
          <w:lang w:eastAsia="de-DE"/>
        </w:rPr>
        <w:t>.</w:t>
      </w:r>
      <w:r>
        <w:rPr>
          <w:rFonts w:eastAsia="Times New Roman"/>
          <w:szCs w:val="24"/>
          <w:lang w:eastAsia="de-DE"/>
        </w:rPr>
        <w:t>“</w:t>
      </w:r>
      <w:r w:rsidRPr="001C2DC9">
        <w:rPr>
          <w:rFonts w:eastAsia="Times New Roman"/>
          <w:szCs w:val="24"/>
          <w:lang w:eastAsia="de-DE"/>
        </w:rPr>
        <w:t xml:space="preserve"> Die Christfreude ist gerade recht für sie. Er ist gekommen zu predigen das Evangelium den Armen, zu heilen die zerstoßenen Herzen, zu predigen den Gefangenen, dass sie sollen los sein, und den Blinden das Gesicht, und den Zerschlagenen, dass sie frei und ledig sein sollen, und zu predigen das angenehme Jahr des Herrn. Bis in den Himmel hinauf reichet die Christfreude, denn die Engel Gottes freuen sich mit uns, dass der Heiland geboren ist. Bis in den Tod hinunter reichet die Christfreude, denn die Seligen, die den Tod überwunden haben, haben ihn in ihm überwunden. Und wie Mancher mag jetzt in diesem Christstündlein, denn wir sterben täglich, mit dem Tod ringen und in seinem Ringen seines Heilandes sich getrösten! Christfreude reichet über alle Meere hinaus. In allen Erdteilen. ja wir können fast sagen, in allen Zungen wird heute die Engelspredigt verkündigt: </w:t>
      </w:r>
      <w:r>
        <w:rPr>
          <w:rFonts w:eastAsia="Times New Roman"/>
          <w:szCs w:val="24"/>
          <w:lang w:eastAsia="de-DE"/>
        </w:rPr>
        <w:t>„</w:t>
      </w:r>
      <w:r w:rsidRPr="001C2DC9">
        <w:rPr>
          <w:rFonts w:eastAsia="Times New Roman"/>
          <w:szCs w:val="24"/>
          <w:lang w:eastAsia="de-DE"/>
        </w:rPr>
        <w:t>Euch ist heute der Heiland geboren.</w:t>
      </w:r>
      <w:r>
        <w:rPr>
          <w:rFonts w:eastAsia="Times New Roman"/>
          <w:szCs w:val="24"/>
          <w:lang w:eastAsia="de-DE"/>
        </w:rPr>
        <w:t>“</w:t>
      </w:r>
      <w:r w:rsidRPr="001C2DC9">
        <w:rPr>
          <w:rFonts w:eastAsia="Times New Roman"/>
          <w:szCs w:val="24"/>
          <w:lang w:eastAsia="de-DE"/>
        </w:rPr>
        <w:t xml:space="preserve"> O wer durch den Himmel ziehen und die Lobgesänge der Engel vernehmen könnte: wer an allen Krankenbetten vorbeigehen und alle Psalmen aus den zerschlagenen Leibern sammeln könnte; wer an den zerschlagenen und begnadigten Herzen aller Sünder lauschen, und die Hallelujas und Hosiannas und alle die </w:t>
      </w:r>
      <w:r>
        <w:rPr>
          <w:rFonts w:eastAsia="Times New Roman"/>
          <w:szCs w:val="24"/>
          <w:lang w:eastAsia="de-DE"/>
        </w:rPr>
        <w:t>„</w:t>
      </w:r>
      <w:r w:rsidRPr="001C2DC9">
        <w:rPr>
          <w:rFonts w:eastAsia="Times New Roman"/>
          <w:szCs w:val="24"/>
          <w:lang w:eastAsia="de-DE"/>
        </w:rPr>
        <w:t>Ehre sei Gott in der Höhe</w:t>
      </w:r>
      <w:r>
        <w:rPr>
          <w:rFonts w:eastAsia="Times New Roman"/>
          <w:szCs w:val="24"/>
          <w:lang w:eastAsia="de-DE"/>
        </w:rPr>
        <w:t>“</w:t>
      </w:r>
      <w:r w:rsidRPr="001C2DC9">
        <w:rPr>
          <w:rFonts w:eastAsia="Times New Roman"/>
          <w:szCs w:val="24"/>
          <w:lang w:eastAsia="de-DE"/>
        </w:rPr>
        <w:t xml:space="preserve"> in ein Bündlein sammeln könnte: - der wüsste erst, wie groß, wie unergründlich die Bedeutung jener Predigt war. Und er wüsste doch nur erst, was schon geschehen ist, er kennte doch nur das Danken der Kirche in der Pilgerzeit. Wie aber die Erwählten, wie die Erretteten an jenem großen Tage für die Predigt danken werden, das kann er doch nicht fassen, weil er selber die Tiefe der Sünde, die Schauer des Gerichts, und die unaussprechliche Seligkeit der Gnade noch nicht ganz gefühlt hat. Wer aber auch nur die Taten und den Segen dieses Wortes bis heute kennt, in dem müssten alle Pulse seines Herzens singen und klingen: </w:t>
      </w:r>
      <w:r>
        <w:rPr>
          <w:rFonts w:eastAsia="Times New Roman"/>
          <w:szCs w:val="24"/>
          <w:lang w:eastAsia="de-DE"/>
        </w:rPr>
        <w:t>„</w:t>
      </w:r>
      <w:r w:rsidRPr="001C2DC9">
        <w:rPr>
          <w:rFonts w:eastAsia="Times New Roman"/>
          <w:szCs w:val="24"/>
          <w:lang w:eastAsia="de-DE"/>
        </w:rPr>
        <w:t>O du selige, o du fröhliche, gnadenbringende Weihnachtszeit, Welt war verloren, Christ ist geboren, freue dich, freue dich, Christenheit!</w:t>
      </w:r>
      <w:r>
        <w:rPr>
          <w:rFonts w:eastAsia="Times New Roman"/>
          <w:szCs w:val="24"/>
          <w:lang w:eastAsia="de-DE"/>
        </w:rPr>
        <w:t>“</w:t>
      </w:r>
      <w:r w:rsidRPr="001C2DC9">
        <w:rPr>
          <w:rFonts w:eastAsia="Times New Roman"/>
          <w:szCs w:val="24"/>
          <w:lang w:eastAsia="de-DE"/>
        </w:rPr>
        <w:t xml:space="preserve"> Der ganze Spruch: </w:t>
      </w:r>
      <w:r>
        <w:rPr>
          <w:rFonts w:eastAsia="Times New Roman"/>
          <w:szCs w:val="24"/>
          <w:lang w:eastAsia="de-DE"/>
        </w:rPr>
        <w:t>„</w:t>
      </w:r>
      <w:r w:rsidRPr="001C2DC9">
        <w:rPr>
          <w:rFonts w:eastAsia="Times New Roman"/>
          <w:b/>
          <w:bCs/>
          <w:szCs w:val="24"/>
          <w:lang w:eastAsia="de-DE"/>
        </w:rPr>
        <w:t xml:space="preserve">Fürchtet euch nicht, siehe ich verkündige euch große Freude, die allem Volke </w:t>
      </w:r>
      <w:r w:rsidRPr="001C2DC9">
        <w:rPr>
          <w:rFonts w:eastAsia="Times New Roman"/>
          <w:b/>
          <w:bCs/>
          <w:szCs w:val="24"/>
          <w:lang w:eastAsia="de-DE"/>
        </w:rPr>
        <w:lastRenderedPageBreak/>
        <w:t>widerfahren wird, denn euch ist heute der Heiland geboren.</w:t>
      </w:r>
      <w:r>
        <w:rPr>
          <w:rFonts w:eastAsia="Times New Roman"/>
          <w:b/>
          <w:bCs/>
          <w:szCs w:val="24"/>
          <w:lang w:eastAsia="de-DE"/>
        </w:rPr>
        <w:t>“</w:t>
      </w:r>
      <w:r w:rsidRPr="001C2DC9">
        <w:rPr>
          <w:rFonts w:eastAsia="Times New Roman"/>
          <w:szCs w:val="24"/>
          <w:lang w:eastAsia="de-DE"/>
        </w:rPr>
        <w:t xml:space="preserve"> - Wort für Wort ist ihm wie eine Schnur himmlischer Perlen. Er weiß nicht, welche die lieblichste ist. Wie er jede einzelne ansieht, scheint sie ihm die teuerste. Der ganze Spruch ist ihm wie eine liebliche Musik. Er weiß nicht, welcher Ton der köstlichste ist. Jeder, bei dem er anhält, scheint ihm der köstlichste zu sein, und klingt tief nach in seinem Herzen. Ich verkündige euch große Freude: Gott verkündigt sie, sein Engel ist sein Mund. Verkündige: es ist nun nicht mehr ein banges Hoffen. Große Freude: sie steigt über alle Erdenfreude, nicht Zeit, nicht Grab ertötet sie. Allem Volke: es ist nun nicht mehr ein erwähltes Volk; in allerlei Volk, wer Gott fürchtet und recht tut, ist ihm angenehm. Heute ist euch der Heiland geboren: heute ist die angenehme Zeit, der Himmel steht offen. Der Heiland ist euch heut geboren: nun ist der da, der die alte Wunde der Menschheit heilt. Euch ist der Heiland geboren: ich und du wir gehören auch dazu, wir haben auch Teil an seinem Heil. Wer diese Predigt aufhört und auffühlt, der muss sagen: </w:t>
      </w:r>
      <w:r>
        <w:rPr>
          <w:rFonts w:eastAsia="Times New Roman"/>
          <w:szCs w:val="24"/>
          <w:lang w:eastAsia="de-DE"/>
        </w:rPr>
        <w:t>„</w:t>
      </w:r>
      <w:r w:rsidRPr="001C2DC9">
        <w:rPr>
          <w:rFonts w:eastAsia="Times New Roman"/>
          <w:szCs w:val="24"/>
          <w:lang w:eastAsia="de-DE"/>
        </w:rPr>
        <w:t>Nur der lebendige Gott kann in so wenige Worte so viel Gnade zusammendrängen,</w:t>
      </w:r>
      <w:r>
        <w:rPr>
          <w:rFonts w:eastAsia="Times New Roman"/>
          <w:szCs w:val="24"/>
          <w:lang w:eastAsia="de-DE"/>
        </w:rPr>
        <w:t>“</w:t>
      </w:r>
      <w:r w:rsidRPr="001C2DC9">
        <w:rPr>
          <w:rFonts w:eastAsia="Times New Roman"/>
          <w:szCs w:val="24"/>
          <w:lang w:eastAsia="de-DE"/>
        </w:rPr>
        <w:t xml:space="preserve"> Wer diese Predigt aufhört und auffühlt, der stellt sich am Schluss derselben auch in den himmlischen Weihnachtschor, um sein Danklied mitzusingen. </w:t>
      </w:r>
    </w:p>
    <w:p w14:paraId="563901ED" w14:textId="77777777" w:rsidR="008A7782" w:rsidRPr="001C2DC9" w:rsidRDefault="008A7782" w:rsidP="008A7782">
      <w:pPr>
        <w:pStyle w:val="berschrift2"/>
      </w:pPr>
      <w:r w:rsidRPr="001C2DC9">
        <w:t>VI. Welches war dieser Weihnachtschor?</w:t>
      </w:r>
    </w:p>
    <w:p w14:paraId="640BB311" w14:textId="77777777" w:rsidR="008A7782" w:rsidRPr="001C2DC9" w:rsidRDefault="008A7782" w:rsidP="008A7782">
      <w:pPr>
        <w:spacing w:before="100" w:beforeAutospacing="1" w:after="100" w:afterAutospacing="1" w:line="240" w:lineRule="auto"/>
        <w:rPr>
          <w:rFonts w:eastAsia="Times New Roman"/>
          <w:szCs w:val="24"/>
          <w:lang w:eastAsia="de-DE"/>
        </w:rPr>
      </w:pPr>
      <w:r w:rsidRPr="001C2DC9">
        <w:rPr>
          <w:rFonts w:eastAsia="Times New Roman"/>
          <w:b/>
          <w:bCs/>
          <w:szCs w:val="24"/>
          <w:lang w:eastAsia="de-DE"/>
        </w:rPr>
        <w:t>Und alsobald war da bei dem Engel die Menge der himmlischen Heersch</w:t>
      </w:r>
      <w:r>
        <w:rPr>
          <w:rFonts w:eastAsia="Times New Roman"/>
          <w:b/>
          <w:bCs/>
          <w:szCs w:val="24"/>
          <w:lang w:eastAsia="de-DE"/>
        </w:rPr>
        <w:t>a</w:t>
      </w:r>
      <w:r w:rsidRPr="001C2DC9">
        <w:rPr>
          <w:rFonts w:eastAsia="Times New Roman"/>
          <w:b/>
          <w:bCs/>
          <w:szCs w:val="24"/>
          <w:lang w:eastAsia="de-DE"/>
        </w:rPr>
        <w:t>ren, die lobten Gott und sprachen: Ehre sei Gott in der Höhe, und Friede auf Erden, und den Menschen ein Wohlgefallen.</w:t>
      </w:r>
      <w:r w:rsidRPr="001C2DC9">
        <w:rPr>
          <w:rFonts w:eastAsia="Times New Roman"/>
          <w:szCs w:val="24"/>
          <w:lang w:eastAsia="de-DE"/>
        </w:rPr>
        <w:t xml:space="preserve"> - Diesen Chor zu singen wäre der Menschen Pflicht gewesen, denn den Menschen war der Heiland geboren. Die Menschen aber schwiegen, denn die zugegen waren, waren überwältigt von der großen Gnade Gottes. Sie konnten noch kein Wort des Dankes finden. Da singen die Engel aus alter Liebe und Treue den Dank- und Lobgesang, da beschließen sie die teure Weihnachtsfeier. - Nun aber, liebe Brüder, hat die Gemeinde des Herrn Zeit genug gehabt, sich in seine Gnade zu versenken, sich in ihr Heil hineinzudenken. So stimmet denn ein in diesen Engelsgesang. Singet ihn weiter alle Weihnachtsfeste, singet ihn weiter unter eurer Mühe und Arbeit, wenn ihr des gedenket, der euch tröstet von eurer Arbeit. Preiset Gott mit Herz und Mund für seine Gabe. Sein Wille geschehe auf Erden wie im Himmel. Ein Himmel soll die Erde werden. Gottes Ehre sei deine Lust, wie sie die Lust seiner Engel und Seligen ist. Dann wird allen Menschen ein Wohlgefallen sein an der Erneuerung, in der aller Streit ruhet auf der Erde, in der aller blutiger Kampf mit Ungestüm aufhöret, in der der Held und Friedefürst uns zu Kindern des Friedens macht, in der die Gnade den Sieg davon getragen hat über die Sünde. Amen. </w:t>
      </w:r>
    </w:p>
    <w:p w14:paraId="2FE18871" w14:textId="77777777" w:rsidR="008A7782" w:rsidRDefault="008A7782" w:rsidP="008A7782">
      <w:pPr>
        <w:pStyle w:val="berschrift1"/>
      </w:pPr>
      <w:r>
        <w:t>Arnd, Johann - Predigt über das Evangelium vom 1. heiligen Christtag: Luk. 2, 1-15</w:t>
      </w:r>
    </w:p>
    <w:p w14:paraId="7A3C14CA" w14:textId="77777777" w:rsidR="008A7782" w:rsidRDefault="008A7782" w:rsidP="008A7782">
      <w:pPr>
        <w:pStyle w:val="StandardWeb"/>
      </w:pPr>
      <w:r>
        <w:t xml:space="preserve">(gehalten im Jahre 1620). </w:t>
      </w:r>
    </w:p>
    <w:p w14:paraId="6DF67CFF" w14:textId="77777777" w:rsidR="008A7782" w:rsidRDefault="008A7782" w:rsidP="008A7782">
      <w:pPr>
        <w:pStyle w:val="StandardWeb"/>
      </w:pPr>
      <w:r>
        <w:t xml:space="preserve">Wenn wir den trost- und gnadenreichen, heiligen und gesegneten Geburtstag des ewigen Sohnes, unsers heiligen, lieben, gebenedeiten Christkindleins und Herzens-Jesuleins recht wollen Feiern und begehen, können wir nichts Besseres tun, als dass wir die Liebe und Gnade Gottes gegen uns arme sündige Menschen recht bedenken. Denn sind je Zeugnisse der Liebe Gottes gegen die Menschen in der ganzen Heiligen Schrift, so ist es eben dies Gnadenwerk der Menschwerdung Christi Jesu, des Sohnes Gottes. Wohl ist es eine große Gnade und Liebe, dass Gott in der Sündflut den Noah erhalten, dass er den Lot aus dem Feuer zu Sodom geführt, die drei Männer im feurigen Ofen bewahret, Daniel von den Löwen errettet hat; wohl ist es eine große Liebe, dass Gott mit Mose von Angesicht zu Angesicht geredet, als einer mit seinem Freunde redet; eine große Liebe, dass der Sohn Gottes den heiligen Vätern so oft in </w:t>
      </w:r>
      <w:r>
        <w:lastRenderedPageBreak/>
        <w:t xml:space="preserve">Menschengestalt erschienen und zum Öfteren seine Engel gesandt hat; aber dies Gnaden- und Liebeswerk, dass Gott Mensch geboren, übertrifft alle Gnadenwerke Gottes im Alten Testament. Darum können wir nicht besser tun, als dass wir uns der Liebe Gottes ergötzen und erfreuen und wollen demnach diesmal anhören: </w:t>
      </w:r>
    </w:p>
    <w:p w14:paraId="242626F8" w14:textId="77777777" w:rsidR="008A7782" w:rsidRDefault="008A7782" w:rsidP="008A7782">
      <w:pPr>
        <w:pStyle w:val="StandardWeb"/>
      </w:pPr>
      <w:r>
        <w:t xml:space="preserve">1. Wie sich die Liebe Gottes in der Menschwerdung und Geburt unsers lieben Christkindleins offenbart habe gegen uns arme Menschen; 2. wie lieb wir dasselbige Kindlein Jesus haben sollen. </w:t>
      </w:r>
    </w:p>
    <w:p w14:paraId="66B1B3F6" w14:textId="77777777" w:rsidR="008A7782" w:rsidRDefault="008A7782" w:rsidP="008A7782">
      <w:pPr>
        <w:pStyle w:val="berschrift2"/>
      </w:pPr>
      <w:r>
        <w:t>Das erste Stück.</w:t>
      </w:r>
    </w:p>
    <w:p w14:paraId="4A51C33A" w14:textId="77777777" w:rsidR="008A7782" w:rsidRDefault="008A7782" w:rsidP="008A7782">
      <w:pPr>
        <w:pStyle w:val="StandardWeb"/>
      </w:pPr>
      <w:r>
        <w:t xml:space="preserve">Durch die Liebe, damit uns Gott liebet, wird unsre Liebe gegen Gott entzündet. Damit nun dasselbe geschehen möge, lasset uns Gottes Liebe gegen uns bedenken. </w:t>
      </w:r>
    </w:p>
    <w:p w14:paraId="3DBB6043" w14:textId="77777777" w:rsidR="008A7782" w:rsidRDefault="008A7782" w:rsidP="008A7782">
      <w:pPr>
        <w:pStyle w:val="StandardWeb"/>
      </w:pPr>
      <w:r>
        <w:t xml:space="preserve">Weil das liebe Jesulein zur Zeit des Kaisers Augustus geboren ist zu Bethlehem, so hat er damit alle Weissagungen der Propheten erfüllet, so dem menschlichen Geschlechte zu Trost von Gott gegeben sind, und hat also Wahrheit und Liebe an uns bewiesen. Denn es hat der getreue Gott und Vater seine Liebe gegen das menschliche Geschlecht bezeugt durch viele und mancherlei Verheißung und Zusage, in welchen er uns sein liebreiches Herz offenbaret hat, und zwar bald im Anfang, da er unsern ersten Eltern die Zusage getan von dem Weibessamen, so der Schlange sollte den Kopf zertreten. Diese Verheißung hat der liebe Gott hernach oft wiederholet den Vätern und dazu die Propheten erweckt, die durch den Heiligen Geist vom Messias geweissagt haben. Das ist das Wort der Gnaden, der Liebe und Barmherzigkeit Gottes, an welchem die Väter durch den Glauben gehangen und selig geworden sind. Es hat sich auch unser liebes Jesuskindlein den heiligen Vätern und Propheten vor seiner leiblichen Zukunft wunderbarlich, holdselig, lieblich und köstlich offenbart, auf dass sie in ihrer Liebe und Glauben gestärkt würden. Bald hat er sich nennen lassen den Samen Abrahams, in welchem alle Völker sollten gesegnet werden; bald einen Held und Siloh, der sein Kleid in Wein wasche und seinen Mantel in Traubenblut; bald, der da kommen soll, wenn das Zepter von Juda genommen wäre und die Juden aus ihrem eignen Geschlecht keinen König mehr hätten. Bald hat er sich nennen lassen Immanuel; bald: Wunderbar, Rat, Kraft, Held, ewiger Vater, Friedefürst. Es sind eitel Namen der Liebe. Bald hat er sich nennen lassen einen Zweig aus der Wurzel Jesse, auf welchem wird ruhen der Geist des Herrn; bald ein gerechtes Gewächs Davids, der Herr, der unsre Gerechtigkeit ist; bald den Allerheiligsten, so da sollte gesalbt werden, der die Sünde sollte zusiegeln und eine ewige Erlösung bringen; bald einen Herzog zu Bethlehem, dessen Ausgang von Anfang und Ewigkeit her gewesen ist. Bald hat er sich nennen lassen aller Heiden Trost, der Heiden Licht und das Heil Gottes bis an der Welt Ende. Sind das nicht alle Namen einer großen Liebe? Diese Verheißungen hat nun unser liebes Christkindlein in seiner Ankunft alle erfüllet. Da lernet nun erkennen die Liebe Christi; sie erfüllet die Zusage und ist getreu, gerecht, fromm und wahrhaftig. Sehet, das ist die Liebe Gottes gegen uns! </w:t>
      </w:r>
    </w:p>
    <w:p w14:paraId="5868BC29" w14:textId="77777777" w:rsidR="008A7782" w:rsidRDefault="008A7782" w:rsidP="008A7782">
      <w:pPr>
        <w:pStyle w:val="StandardWeb"/>
      </w:pPr>
      <w:r>
        <w:t xml:space="preserve">Unser heiliges Christkindlein kommt zu uns in unsre Unruhe aus seiner seligen Ruhe, aus dem Schoß seines himmlischen Vaters. - Denn Kaiser Augustus, ob er wohl Frieden gemacht hatte, so hat er doch die ganze Welt bewegt mit seiner Schätzung und hat unwissend des Propheten Haggai Weissagung erfüllen müssen: Ich will Himmel und Erde, Meer und Trocken bewegen; ja, alle Heiden will ich bewegen; denn kommen soll aller Heiden Trost. Ein herrlicher Spiegel der Liebe, die wider die Unruhe dieser Welt einen Trost bringet, einen himmlischen Trost, einen ewigen Trost: Du bist ja der Trost Israels und ihr Nothelfer (Jerem. 14,8). Es ist der Liebe Eigenschaft und Art, dass sie ihrem Geliebten Ruhe und Trost bringe. Und weil das heilige Christkindlein zur Zeit der großen Unruhe der Welt geboren ist, so hat dies die feine </w:t>
      </w:r>
      <w:r>
        <w:lastRenderedPageBreak/>
        <w:t xml:space="preserve">Bedeutung, dass er uns in unsrer höchsten Leibes- und Seelenunruhe Ruhe und Trost geben wolle und uns erquicken. Ihr werdet mit Freuden Wasser schöpfen aus dem Heilsbrunnen (Jes. 12, 3); das ist die Erquickung. Als die ägyptische Dienstbarkeit am härtesten war, kam Moses. So wird der Herr auch wiederkommen, wann die Angst und Bangigkeit der Menschen am höchsten ist. </w:t>
      </w:r>
    </w:p>
    <w:p w14:paraId="45075838" w14:textId="77777777" w:rsidR="008A7782" w:rsidRDefault="008A7782" w:rsidP="008A7782">
      <w:pPr>
        <w:pStyle w:val="StandardWeb"/>
      </w:pPr>
      <w:r>
        <w:t xml:space="preserve">Es ist auch der Liebe Art und Eigenschaft, dass sie des Geliebten Last und Bürde hilft tragen und um des Geliebten willen viel leidet. Das sehen wir an unserm heiligen Christkindlein. Dieweil er aus Liebe war Mensch geworden, so musste er auch menschliche Beschwerungen mittragen. Er musste von Nazareth gen Bethlehem reisen, musste sich dem kaiserlichen Gebot gehorsamst unterwerfen, musste auch dem Kaiser die Schätzung geben, noch im Mutterleibe verschlossen; denn unser Evangelium sagt, dass Joseph sich mit seiner Vertrauten hat müssen schätzen lassen. - Da die große Schätzung der Welt war, da kam der höchste Schatz vom Himmel! große Liebe! - As der Prophet Jeremias (51, 18) die Nichtigkeit und Ohnmächtigkeit der heidnischen Götter erzählet hat, fährt er fort: So ist der nicht, der Jakobs Schatz ist. Jakobs Schatz ist unser Christkindlein. Das sollen wir nicht geben für des Kaisers Augusti Schatz. Das liebe Christkindlein kam zu der Zeit, da alle Welt geschätzt ward, auf dass es aller Welt den ewigen Schatz brächte. Von Kaisers Augusti Schatz ist nichts mehr übrig. So ist aber der nicht, der der Gläubigen Schatz ist; der ist ewig. Liebe über alle Liebe! Die vollkommene Liebe gibt alles, ja sich selbst! Sehet, welch eine Liebe hat uns der Vater erzeiget, dass er uns seinen Sohn geschenkt hat! Wie sollte er uns mit ihm nicht alles schenken! Wenn ein reicher Herr nur einen Sohn hat und gibt einer Braut denselben, gibt er ihr dann nicht sein ganzes Erbe? Wer kann diese Liebe ergründen! Das ist ein Schatz über alle Schätze! </w:t>
      </w:r>
    </w:p>
    <w:p w14:paraId="45D048B1" w14:textId="77777777" w:rsidR="008A7782" w:rsidRDefault="008A7782" w:rsidP="008A7782">
      <w:pPr>
        <w:pStyle w:val="StandardWeb"/>
      </w:pPr>
      <w:r>
        <w:t>Es ist auch der Liebe Art, dass sie sich mit dem Geliebten vereinige und eins mit ihm wird. Weil Gott die Menschen lieb hat (wie Moses spricht, 5. Mose 33,3: Siehe, wie hat Gott die Menschen so lieb!), so ist auch Gott Mensch geworden und von einer Jungfrau geboren. Über dies große Geheimnis verwundern sich Engel und Menschen. Die Alten haben gesagt, Liebe heiße so viel, als liebe Einigkeit</w:t>
      </w:r>
      <w:r>
        <w:rPr>
          <w:rStyle w:val="Funotenzeichen"/>
        </w:rPr>
        <w:footnoteReference w:id="2"/>
      </w:r>
      <w:r>
        <w:t xml:space="preserve">. Darum ist diese wunderbare Vereinigung göttlicher und menschlicher Natur in diesem Kindlein geschehen, auf dass dies Kindlein, von der Jungfrau geboren, wahrhaftig des Menschen Sohn wäre, und dieses Jungfrauen-Menschenkindlein auch wahrhaftig Gottes Sohn wäre. Die Liebe ist so stark, dass sie Gott vom Himmel herabgezogen und bewogen hat, unser Fleisch und Blut anzunehmen. Die Liebe ist so stark, dass sie den Sohn Gottes bewogen hat, ein Kindlein zu werden, auf dass er auch die kindliche Einfalt und Schwachheit an sich nehme und das ganze Leben der Menschen heilige. Die Liebe ist so stark, dass die Majestät sich neiget zu dem Allerschwächsten auf Erden. Die Liebe Gottes ist so freundlich, dass sie eine allgemeine Freundschaft mit dem menschlichen Geschlechte gemacht hat, eine hohe Verwandtschaft und Blutsfreundschaft, dass wir Gottes Geschlechts worden sind, dass Gott Mensch worden ist. Diese höchste Freundschaft ist der Menschen höchste Ehre, höchste Gnade, höchster Adel, höchste Würdigkeit, höchster Ruhm, höchster Trost, höchste Freude. Der Mann Gottes, Moses, verwundert sich und spricht: Wie hat Gott die Menschen so lieb! </w:t>
      </w:r>
    </w:p>
    <w:p w14:paraId="62817ACD" w14:textId="77777777" w:rsidR="008A7782" w:rsidRDefault="008A7782" w:rsidP="008A7782">
      <w:pPr>
        <w:pStyle w:val="StandardWeb"/>
      </w:pPr>
      <w:r>
        <w:t xml:space="preserve">Und Gott war doch zu Mosis Zeiten noch nicht Mensch geworden! Was würde er gesagt haben, wenn er's erlebt hätte! Hat uns nun Gott, der Vater, geliebt, ehe sein Sohn ist Mensch worden, wie sollte er dann jetzt nicht lieben, weil sein allerliebster Sohn selbst ist Mensch worden! Dies ist das große Wunder im Himmel und auf Erden. Darum hat es Gott, der Herr, dem Erzvater Jakob in einem heiligen Traum durch die Himmelsleiter sehen lassen, die auf Erden stand und mit der Spitze an den Himmel reichet. Und er sah die Engel Gottes </w:t>
      </w:r>
      <w:r>
        <w:lastRenderedPageBreak/>
        <w:t xml:space="preserve">herabsteigen, und der Herr stand oben darauf, der da sprach: In deinem Samen sollen alle Völker gesegnet werden. Jakob sprach auch, als er erwachte: Fürwahr, der Herr ist an diesem Orte, und heilig ist diese Stätte; hier ist Gottes Haus und die Pforte des Himmels. Freilich ist dies Kindlein Gottes Haus und die Pforte des Himmels. Dies ist das große Wunder im Himmel und auf Erden. - Da Gott, der Herr, dem Mosi erschien in einem feurigen Busch, der grün war und doch nicht verbrannte, sprach Mose: Ich muss hin und sehen dies große Gesichte. Und der Herr rief Mose aus dem Feuer und sprach: Ich habe das Elend meines Volkes angesehen. Hier haben wir das heilige, zarte, leuchtende Feuer der Liebe Gottes, welches in diesem zarten Kindlein, als in einem grünen Zweiglein, leuchtet. In demselben sieht nun Gott unser Elend an. </w:t>
      </w:r>
    </w:p>
    <w:p w14:paraId="1C50F5C6" w14:textId="77777777" w:rsidR="008A7782" w:rsidRDefault="008A7782" w:rsidP="008A7782">
      <w:pPr>
        <w:pStyle w:val="StandardWeb"/>
      </w:pPr>
      <w:r>
        <w:t xml:space="preserve">Die Liebe nimmt auch des Geliebten Armut an. Darum sagt auch unser Evangelium: Die Jungfrau Maria gebar ihren ersten Sohn und wickelte ihn in Windeln und legte ihn in eine Krippe, denn sie hatten sonst keinen Raum in der Herberge. O große Liebe, die den Allerherrlichsten in solche geringe Windelein eingewickelt, die den Allerhöchsten herunterzwang in solche Niedrigkeit, die den Allerreichsten in solche Armut hüllte! Die Liebe nimmt an, was unser ist, und gibt uns, was Gottes ist. Sie gibt uns Gottes Ehre und nimmt an unsre Unehre; sie gibt uns Gottes Reichtum und nimmt an unsre Armut; sie gibt uns Gottes Friede und Freude und nimmt an unsern Unfrieden und Krankheit. Sie verlässt den Thron der Herrlichkeit und wird im Stall geboren; sie verlässt den Schoß des himmlischen Vaters und lässt sich in eine Krippe legen. Der Sohn Gottes verbirgt seine Klarheit, die unter den Engeln leuchtet, und lässt sich in Windeln einwickeln. Summa, es sind eitel Liebeswerke, die wir allhier an diesem Kindlein hören und sehen. Was können wir doch diesem Kindlein wieder zu Liebe tun? Nichts Besseres, als dass wir's wieder von Herzen lieb haben! Davon sollen wir nun im andern Stück hören. </w:t>
      </w:r>
    </w:p>
    <w:p w14:paraId="68F16499" w14:textId="77777777" w:rsidR="008A7782" w:rsidRDefault="008A7782" w:rsidP="008A7782">
      <w:pPr>
        <w:pStyle w:val="berschrift2"/>
      </w:pPr>
      <w:r>
        <w:t>Das andre Stück.</w:t>
      </w:r>
    </w:p>
    <w:p w14:paraId="0FAD4037" w14:textId="77777777" w:rsidR="008A7782" w:rsidRDefault="008A7782" w:rsidP="008A7782">
      <w:pPr>
        <w:pStyle w:val="StandardWeb"/>
      </w:pPr>
      <w:r>
        <w:t xml:space="preserve">Es ist nichts Besseres, köstlicheres und Höheres im Himmel und auf Erden, als von Gott geliebt werden, nicht mit schlechter Lieb, sondern mit der allergrößten, vollkommensten Liebe, wie dieselbe der Evangelist Johannes (1. Joh. 4,9) mit Verwunderung beschreibet: Daran ist erschienen die Liebe Gottes gegen uns, dass Gott seinen eingeborenen Sohn gesandt hat in die Welt, dass wir durch ihn leben sollen. Gleichermaßen ist auch nichts Köstlicheres, Höheres und Besseres, denn Gott von Herzen lieb haben. Denn es ist nichts Höheres und Besseres, als Gott, und denselben lieb haben geht über alles. Nun ist aber Gott liebhaben nicht ein Menschenwerk, sondern es ist eine hohe Gabe Gottes und eine Wirkung und Frucht des Heiligen Geistes. Darum müssen wir das liebe Jesuskindlein bitten, weil er die Liebe des Vaters ist, dass er in unsern Herzen diese heilige Liebe Gottes wolle entzünden. Denn darum ist Gottes Sohn Mensch geworden, dass er die große Liebe Gottes gegen uns Menschen bezeuge und hinwieder unsre Liebe gegen Gott erwecke. Gott hat den Anfang gemacht, wie der Evangelist sagt: Darin stehet die Liebe, nicht dass wir Gott geliebt haben, sondern dass er uns geliebt hat und gesandt seinen Sohn zur Versöhnung für unsre Sünde. Lasset uns ihn lieben, denn er hat uns erst geliebt (1. Joh. 4, 19). O, selig ist der Mensch, der in seinem Herzen Gottes Liebe empfindet, denn er empfindet Gott in sich. Gott ist die Liebe; und wer in der Liebe bleibet, der bleibet in Gott und Gott in ihm (1. Joh. 4,16). Unser Glaube und unsre Liebe sind die geistlichen Windelein, darein mir das Kindlein Jesus einwickeln sollen; denn in unsrer Liebe ruhet es sanft, gleichwie wir in seiner Liebe ruhen. </w:t>
      </w:r>
    </w:p>
    <w:p w14:paraId="04853069" w14:textId="77777777" w:rsidR="008A7782" w:rsidRDefault="008A7782" w:rsidP="008A7782">
      <w:pPr>
        <w:pStyle w:val="StandardWeb"/>
      </w:pPr>
      <w:r>
        <w:t xml:space="preserve">Die Liebe des heiligen Christkindleins entzünde unsre Liebe und ziehe unser Herz nach sich, gleichwie ein Magnet das Eisen. Zeuch uns nach dir, so laufen wir! Daraus ist das „Zeuch mich hin nach dir“ genommen: </w:t>
      </w:r>
    </w:p>
    <w:p w14:paraId="049EE8FE" w14:textId="77777777" w:rsidR="008A7782" w:rsidRDefault="008A7782" w:rsidP="008A7782">
      <w:pPr>
        <w:pStyle w:val="StandardWeb"/>
      </w:pPr>
      <w:r>
        <w:lastRenderedPageBreak/>
        <w:t xml:space="preserve">„Sohn Gottes in der Höh', nach dir ist mir so weh! </w:t>
      </w:r>
      <w:r>
        <w:br/>
        <w:t xml:space="preserve">Tröst mir mein Gemüte, o Kindlein, zart und rein, </w:t>
      </w:r>
      <w:r>
        <w:br/>
        <w:t xml:space="preserve">durch alle deine Güte; o liebstes Jesulein, </w:t>
      </w:r>
      <w:r>
        <w:br/>
        <w:t xml:space="preserve">zeuch mich hin nach dir, zeuch mich hin nach dir!“ </w:t>
      </w:r>
    </w:p>
    <w:p w14:paraId="5F5CF844" w14:textId="77777777" w:rsidR="008A7782" w:rsidRDefault="008A7782" w:rsidP="008A7782">
      <w:pPr>
        <w:pStyle w:val="StandardWeb"/>
      </w:pPr>
      <w:r>
        <w:t xml:space="preserve">Darum spricht Christus: Wenn ich erhöhet sein werde von der Erde, will ich euch alle nach mir ziehen; und Jerem. 51: Ich habe dich je und je geliebt; darum habe ich dich nach mir gezogen aus lauter Güte. Wenn man ein Kindlein bei der Hand nimmt und zeucht's nach sich, so läuft es. </w:t>
      </w:r>
    </w:p>
    <w:p w14:paraId="0CAD380D" w14:textId="77777777" w:rsidR="008A7782" w:rsidRDefault="008A7782" w:rsidP="008A7782">
      <w:pPr>
        <w:pStyle w:val="StandardWeb"/>
      </w:pPr>
      <w:r>
        <w:t xml:space="preserve">Ach, wer nur das liebe Jesuskindlein würdiglich lieben konnte! Das wäre besser denn Himmel und Erde. St. Paulus wünscht uns (Ephes. 3,8), dass wir die Liebe Christi recht verstehen mögen, erstlich die Höhe, die ist unerforschlich; darnach die Tiefe, die ist unergründlich; darnach die Länge, die ist unermesslich; und endlich die Breite, die ist unbegreiflich. Also beschreibet auch der 103. Psalm (V. 11.12) die Gnade Gottes: So hoch der Himmel über der Erden ist, lässt Gott seine Gnade walten über die, so ihn fürchten; so fern der Morgen ist vom Abend, lässt er unsre Übertretung von uns sein. Das ist: Gott will uns unsre Sünde nicht zurechnen, sondern dieselbe weit von uns sein lassen, dieweil dies liebe Kindlein ein wahrer Mensch ist und uns alle zu Gottes Kindern gemacht hat. Sehet, welch eine Liebe hat uns der Vater erzeiget, dass wir Gottes Kinder heißen sollen! Dies Kindlein behalte nun in deinem Herzen, so hast du Gottes Lieb' und Gnad' und alles, was du tust, wird dem Vater wohlgefallen. </w:t>
      </w:r>
    </w:p>
    <w:p w14:paraId="6C4BFB0D" w14:textId="77777777" w:rsidR="008A7782" w:rsidRDefault="008A7782" w:rsidP="008A7782">
      <w:pPr>
        <w:pStyle w:val="StandardWeb"/>
      </w:pPr>
      <w:r>
        <w:t xml:space="preserve">Das Feuer kann Stahl und Eisen schmelzen; wenn doch das Feuer der Liebe Gottes unsre Herzen zerschmelzen wollte! Diesem Kindlein ist doch in seinem Leiden sein Herz worden wie zerschmolzen Wachs. - Man kann mit einem Diamant in Glas und Stahl schreiben. Ach, dass doch Gott die Liebe des heiligen Christkindleins mit dem himmlischen Diamant seiner Liebe in unsre Herzen schriebe! </w:t>
      </w:r>
    </w:p>
    <w:p w14:paraId="39EB01A2" w14:textId="77777777" w:rsidR="008A7782" w:rsidRDefault="008A7782" w:rsidP="008A7782">
      <w:pPr>
        <w:pStyle w:val="StandardWeb"/>
      </w:pPr>
      <w:r>
        <w:t xml:space="preserve">Wie lieb ward Joseph, da seine Brüder zu ihm kamen; wie weinte er vor Freude und Liebe! Ach Gott, wann wird unsre Liebe so feurig sein, dass sie zu Tränen wird über der Ankunft dieses unsers liebsten Brüderleins, des heiligen Christkindleins! Wir lesen Tobias 9,1. 2, dass der junge Tobias zu dem Engel Raphael, den er für einen Menschen hielt, sagt: Mein Bruder Asarja, wenn ich mich dir ganz zu eigen gebe, zu einem leibeigenen Knechte, so wäre es doch nichts gegen deine Wohltaten! Das mögen wir wohl alle sagen: Was können wir dem Kindlein Jesu für seine Liebe geben? Uns selbst ganz und gar sollen wir ihm geben; denn er hat sich selbst uns ganz gegeben mit aller seiner Liebe und Treue. Dafür sei Gott gelobet, gepreist, geliebt, geehrt, gebenedeit und hoch erhaben in alle Ewigkeit! Amen! </w:t>
      </w:r>
    </w:p>
    <w:p w14:paraId="07AA6A83" w14:textId="77777777" w:rsidR="008A7782" w:rsidRDefault="008A7782" w:rsidP="008A7782">
      <w:pPr>
        <w:pStyle w:val="StandardWeb"/>
      </w:pPr>
      <w:r>
        <w:t xml:space="preserve">Ehre sei Gott in der Höhe! Das ist: Wegen der großen Gnadenwerke, so Gott in der Menschwerdung Christi bewiesen hat, sei Gott gelobet und gepriesen! Ehre sei Gott in der Höhe wegen seiner großen Liebe gegen das menschliche Geschlecht, dass er nicht allein seinen Sohn hat lassen Mensch werden, sondern denselben den Menschen geschenkt. Ehre sei Gott in der Höhe wegen seiner großen Barmherzigkeit und Gnade, denn in Christo hat sich aufgetan der Schatz und Brunnen der Barmherzigkeit Gottes und überschwängliche Reichtum seiner Gnaden. Alle seine Gnade hat uns Gott in Christo geschenkt. Ehre sei Gott in der Höhe wegen seiner Gerechtigkeit: Weil ein Mensch gesündigt hatte, so musste die Sünde durch einen Menschen getilgt und weggenommen und ewige Gerechtigkeit wiedergebracht werden. Ehre sei Gott in der Höhe wegen seiner ewigen Weisheit, denn in Christo ist dieser allerweiseste Rat gefunden, dass in ihm beide der Gerechtigkeit und der Barmherzigkeit Gottes genug geschehe: der Gerechtigkeit Gottes, dass, weil der Mensch den Tod verdienet, </w:t>
      </w:r>
      <w:r>
        <w:lastRenderedPageBreak/>
        <w:t xml:space="preserve">denselben auch ein Mensch büßet; der Barmherzigkeit Gottes, dass der Mensch nicht ewig verloren würde. Ehre sei Gott in der Höhe wegen seiner ewigen Wahrheit, dass er seine Verheißungen gehalten. Ehre sei Gott wegen seiner Allmacht, dass weder menschliche, noch höllische Macht dies Werk hat hindern können. Ehre sei Gott wegen seines ewigen Segens, denn Christus ist unser ewiger Segen. Wer nun Gott, den Herrn, in Christo ehret von Grund seines Herzens; wer Gottes Gnade, Liebe, Barmherzigkeit, Gerechtigkeit, Weisheit und Wahrheit preiset in Christo, in dem ist Christus geistlich geboren, denn Christus ist Gottes Ehre (Phil. 2, 11): Dass Christus der Herr sei zur Ehre Gottes. Wer den Sohn ehret, der ehret auch den Vater, auf dass der Vater geehrt werde durch den Sohn (Joh. 5,23; 14,13). </w:t>
      </w:r>
    </w:p>
    <w:p w14:paraId="2FC4E215" w14:textId="77777777" w:rsidR="008A7782" w:rsidRDefault="008A7782" w:rsidP="008A7782">
      <w:pPr>
        <w:pStyle w:val="StandardWeb"/>
      </w:pPr>
      <w:r>
        <w:t xml:space="preserve">Friede auf Erden! Trost, Ruhe, Friede im Herzen und Gewissen der Menschen! Dieser Friede besteht 1. in der Vergebung der Sünden. In Christo finden alle Menschen diesen ihren Frieden und Ruhe. „In der Welt Angst, in mir Friede.“ Ach, lieber Gott, wie ist das eine große Gnade: Auf Erden, auf dem ungestümen Meer, unter so vielen Wellen der Anfechtung, der Sünde, des Teufels, des Todes und der Hölle Frieden im Herzen haben! - Dieser Friede besteht 2. in der in Christo gegebenen rechten Sicherheit wider Sünde und Tod. Der Vogel hat ein Haus gefunden und die Schwalbe ihr Nest, da sie Junge hecken, nämlich deine Altäre, Herr Zebaoth, mein König und mein Gott. - Der Friede Christi ist 3. höher denn alle Vernunft, das ist, denn alle Weisheit und Kunst. Die Versöhnung mit Gott und Vergebung der Sünden, - das ist der Friede unsers Herrn Jesu Christi, der unser Herz vor Verzweiflung bewahret. Dieser Friede ist eine Frucht der Geburt Jesu Christi. Wer diesen Frieden fühlt, der fühlt das Reich des Friedenskönigs in seinem Herzen. Ein König, wenn er Friede und Gnade erzeigt, legt sein Zepter dem Supplikanten auf sein Haupt, wie Salomo, und wie Ahasverus seiner Esther. Als sich die Königin Esther fürchtete vor dem herrlichen Ansehen des Königs Ahasverus, dass sie in einer Ohnmacht vor ihm niedersank, stand der König auf und umfing sie und sprach: Fürchte dich nicht, ich bin dein Bruder! Also tut Christus unsrer blöden und erschrockenen Seelen auch. Er ist von seinem Thron aufgestanden, zu uns gekommen und Mensch geworden. Also rühret unser Friedenskönig unser Herz an mit dem Zepter seines Reichs, dem Heiligen Geist, und seinem Trost und mit dem trostreichen, lebendigmachenden Worte der Wahrheit. Diesen Frieden hat der Herr in seiner gnadenreichen, huldreichen Geburt mit sich gebracht. Göttliche und menschliche Natur sind vereinigt und als Bräutigam und Braut vermählet, wie große Herren ihre Kinder miteinander verheiraten zur Bestätigung des Friedens. Also ist Gottes Sohn Mensch geworden zum Zeichen und zur Bestätigung der ewigen Freundschaft zwischen Gott und Menschen, dass wir in Christo ewigen Frieden und Versöhnung, Huld und Gnade Gottes haben sollen. Wo Christus im Herzen lebt, da ist dieser Friede geboren. – Salomos Friede ging über alle seine Untertanen, Christi Friede über die ganze Welt. Wo nun dieser Friede und sanfte Ruhe der Seele vermählet ist, da ist Christus in uns geistlich geboren und mit unsrer Seele vereiniget als unser freundlicher, holdseliger Friedens-Bräutigam. </w:t>
      </w:r>
    </w:p>
    <w:p w14:paraId="2F2205D7" w14:textId="77777777" w:rsidR="008A7782" w:rsidRDefault="008A7782" w:rsidP="008A7782">
      <w:pPr>
        <w:pStyle w:val="StandardWeb"/>
      </w:pPr>
      <w:r>
        <w:t xml:space="preserve">Den Menschen ein Wohlgefallen! Gott hat nun an den Menschen wieder ein Wohlgefallen, weil sein lieber Sohn Mensch worden ist: An den Heiligen, so auf Erden sind, habe ich ein Wohlgefallen (Ps. 16, 3). Und der Mensch soll nun an Gott und Christo wieder sein Wohlgefallen haben! Wer wollte an diesem Gnadenwerke Gottes nicht ein herzliches Wohlgefallen haben! Wer wollte sich an dieser Gnade nicht begnügen lassen! Das Herz, so Christum hat, hat alles an ihm. Ist das nicht ein großes Geschenk: Gottes Sohn, ewiger Friede, ewiges Leben! Wer daran nicht sein Genügen und sein Wohlgefallen hat, der wäre besser eine Sau geworden, denn ein Mensch. Der Welt gefällt ein Gulden besser denn Gottes Sohn mit aller seiner Gnade, Huld, Demut, Menschwerdung und Armut. Das ist der Tod und die Hölle, dass einen Menschen eine ohnmächtige Kreatur soll mehr erfreuen, als Gott und alle seine Gnade. Das sind unselige Leute! Wehe ihnen; sie haben ihren Trost dahin! Wer seines </w:t>
      </w:r>
      <w:r>
        <w:lastRenderedPageBreak/>
        <w:t xml:space="preserve">Herzens Gefallen in der Pracht dieser Welt hat, dem wird dies himmlische Gnadenwerk nicht gefallen. Eine Sau hat ihre Freude und Lust im Kot; aber die Engel wünschen uns, dass wir an diesem edlen Jesulein unser Wohlgefallen haben sollen und an diesem Schatz mit ganzem Herzen hangen und unsre Freude an ihm haben hier und dort in Ewigkeit. Wer an diesem Kinde sein Wohlgefallen hat, an dem hat Gott wieder sein Wohlgefallen. Wer wollte doch an dem nicht Wohlgefallen haben, an dem Gott all sein Wohlgefallen hat! Wohl dem Menschen, der an Christo all seines Herzens Wohlgefallen und Freude hat; in dem ist Christus geistlich geboren, denn Christus ist Gottes Herz und Gottes Wohlgefallen (Joh. 42,1; Matth. 3,17). Ach, an diesem Kindlein der Liebe, an diesem freundlichen Kindlein, an diesem tröstlichen Kindlein, an diesem Friedenskindlein, an diesem Gnadenkindlein, an diesem Ehrenkindlein, an diesem Kindlein des Wohlgefallens, dadurch sich Gott mit uns vereinigt und sich selbst mit allem, was er hat, uns mitteilet, ach, wer wollte an diesem Kindlein nicht sein ganzes Wohlgefallen haben! - Jetzt haben und empfinden wir dies alles im Glauben. Dort im Schauen werden wir Leben, Fröhlichkeit, Trost, Friede, Gnade, Holdseligkeit, Ehre und Wohlgefallen an diesem Kindlein haben. </w:t>
      </w:r>
    </w:p>
    <w:p w14:paraId="4746C426" w14:textId="77777777" w:rsidR="008A7782" w:rsidRDefault="008A7782" w:rsidP="008A7782">
      <w:pPr>
        <w:pStyle w:val="StandardWeb"/>
      </w:pPr>
      <w:r>
        <w:t xml:space="preserve">Wir wollen schließen mit dem Psalm 72: Gott, gib dein Gericht dem Könige und deine Gerechtigkeit des Königs Sohn! (V. 1-20.) Gelobet sei Gott, der Herr, der Gott Israels, der allein Wunder tut; und gelobet sei sein herrlicher Name ewiglich, und alle Lande müssen seiner Ehre voll werden! Amen! Amen! </w:t>
      </w:r>
    </w:p>
    <w:p w14:paraId="00DFC4BE" w14:textId="77777777" w:rsidR="008A7782" w:rsidRDefault="008A7782" w:rsidP="008A7782">
      <w:pPr>
        <w:pStyle w:val="berschrift1"/>
      </w:pPr>
      <w:r>
        <w:t>Bomhard, Georg Christian August - Am heiligen Weihnachtsfeste</w:t>
      </w:r>
    </w:p>
    <w:p w14:paraId="238B65D2" w14:textId="77777777" w:rsidR="008A7782" w:rsidRDefault="008A7782" w:rsidP="008A7782">
      <w:pPr>
        <w:pStyle w:val="StandardWeb"/>
      </w:pPr>
      <w:r>
        <w:t xml:space="preserve">An dein gnädiges Kommen in diese Zeit, an deine hilfreiche und wunderbare Erscheinung in diesen Hütten des Todes - Sohn Gottes und des Menschen Sohn, daran gedenken heute deine Millionen Erlösten auf Erden mit der höchsten Freudigkeit, mit der dankbarsten Bewegung der Herzen! Nach Bethlehem, wo einst Gottes größtes Wunder zu unserm Heil geschehen ist, wenden wir heute wieder unsere Blicke voll heiliger Rührung und sagen: Kommet herzu, lasset uns dem Herrn frohlocken und jauchzen dem Gott unseres Heils; lasset uns mit Danken vor sein Angesicht kommen und mit Psalmen ihm jauchzen; lasset uns anbeten und knieen und niederfallen vor dem Herrn, der uns gemacht hat, denn er ist unser Gott und wir sind das Volk seiner Weide und Schafe seiner Hand. Scharen von himmlischen Geistern verherrlichten einst die Stunde deiner Geburt und unzählbare Mengen durch dich erlöster, durch dich selig gewordener Seelen bringen im Himmel dir Lob- und Dankgesange dar für den Segen, den deine Herabkunft aus des Vaters Schoße den Menschenkindern gebracht hat. Wir sind zwar noch sehr schwache unvollkommene Geschöpfe - aber wir lieben dich als unsern besten Seelenfreund und Wohltäter, wir ehren dich als unsern Herrn und Heiland, wir bestreben uns dir anzugehören und dein ewiges Eigentum zu sein, wir bauen auf deine Macht und Gnade unsere höchste Zuversicht. Nimm unser schwaches Lob in Gnaden an, und behalte uns in deinem Schutz, in deiner Liebe zum ewigen Leben. </w:t>
      </w:r>
    </w:p>
    <w:p w14:paraId="35CDF6FE" w14:textId="77777777" w:rsidR="008A7782" w:rsidRDefault="008A7782" w:rsidP="008A7782">
      <w:pPr>
        <w:pStyle w:val="StandardWeb"/>
      </w:pPr>
      <w:r>
        <w:t xml:space="preserve">Hier kann ich schwaches Lob nur geben, </w:t>
      </w:r>
      <w:r>
        <w:br/>
        <w:t xml:space="preserve">Nimm es, mein Gott, in Gnaden an, </w:t>
      </w:r>
      <w:r>
        <w:br/>
        <w:t xml:space="preserve">Bis ich in jenem bessern Leben </w:t>
      </w:r>
      <w:r>
        <w:br/>
        <w:t xml:space="preserve">Dich würdiger erheben kann. </w:t>
      </w:r>
      <w:r>
        <w:br/>
        <w:t xml:space="preserve">Dort steiget mit der Engel Chor </w:t>
      </w:r>
      <w:r>
        <w:br/>
        <w:t xml:space="preserve">Mein Lobgesang zu dir empor. Amen. </w:t>
      </w:r>
    </w:p>
    <w:p w14:paraId="39893B1D" w14:textId="77777777" w:rsidR="008A7782" w:rsidRDefault="008A7782" w:rsidP="008A7782">
      <w:pPr>
        <w:pStyle w:val="StandardWeb"/>
      </w:pPr>
      <w:r>
        <w:lastRenderedPageBreak/>
        <w:t xml:space="preserve">„Jauchzet, ihr Himmel, und freue dich, Erde, lobet, ihr Berge mit Jauchzen! denn der Herr hat sein Volk getröstet und erbarmet sich seiner Elenden.“ Mit diesen Worten fordert der große Prophet Jesaias im 49. Kapitel seiner Weissagungen die ganze Schöpfung, den Himmel und die Erde, alle Kreaturen zur Freude, zum Frohlocken, zum dankbarsten Preise Gottes auf. Was sah der Mann Gottes in den Fernen der Zukunft, das ihn mit solch einem heiligen Entzücken erfüllte, das ihm solch eines allgemeinen Lobes und Dankes wert schien? Was zeigte der Geist Gottes seinem Geiste, weswegen Jesaias Himmel und Erde zum seligen Jauchzen, zum fröhlichen Preisen und Danken auffordert? Ist das nicht etwa nur eine dichterische Redensart, welche hohe, prächtigtönende Worte wählt, ohne dass es damit gerade buchstäblich genau zu nehmen wäre? Ist auch jemals etwas auf dieser Erde geschehen, was alle Bürger des Himmels und alle Bewohner der Erde mit der höchsten Freude erfüllen konnte, zum gemeinschaftlichen, dankbaren Lobe Gottes erweckt hätte? Der heutige Tag, geliebte Christen, beantwortet uns diese Frage. Der Lobgesang der himmlischen Heerscharen, der einst über Bethlehem gehört worden ist und heute aufs Neue so süß in alle Christenherzen klingt, hat die Erfüllung dieser, wie so vieler anderer herrlicher Weissagungen der Propheten von Christo gebracht. Da jauchzten die Himmel, da glänzten seine erhabenen Bürger, die heiligen Engel des Lichtes, heller von Freude, als sie das größte, gnadenreichste, unerforschlichste aller Wunder und Werke des Höchsten, als sie den eingeborenen, ewigen Sohn Gottes in unser Fleisch und Blut gekleidet, von einer Jungfrau geboren zu Bethlehem in einer Krippe liegen sahen. Da priesen sie Gott, da wünschten sie den Menschen Glück, als die, welche den kannten, der dort in solcher Niedrigkeit und Armut in diese Welt gekommen war, als die da wussten, welch eine göttliche Hoheit und Majestät in diesem Kinde verborgen war, welche Reichtümer der Erbarmung Gottes, welche Segnungen für Zeit und Ewigkeit in ihm dem gefallenen Geschlechte Adams geschenkt werden sollten. Da erschallte ihr froher, herrlicher Lobgesang aus der Höhe, da war erfüllt: „Jauchzet ihr Himmel!“ „Und freue dich, Erde, lobet ihr Berge mit Jauchzen,“ setzt der Prophet hinzu. Sie fing an, diese Freude über die Menschwerdung des Sohnes Gottes, sie fing damals ganz im Kleinen und Stillen auf Erden an, in dem seligen Herzen der gebenedeiten Mutter, in der Seele Josephs, denen etwas davon geoffenbart war, was das für ein Kind sei, das sie dort in eine Krippe legten; in den Gemütern der frommen Hirten, denen die Engel diese frohe Botschaft verkündeten. Und ist sie von dort an gewachsen, immer allgemeiner, größer, weitverbreiteter, umfassender geworden, diese Freude, sie hat von einem Jahre und von einem Jahrhundert zum andern immer mehr Seelen ergriffen, geheiligt, beseliget, zum frohesten Preise Gottes erweckt. Und wenn wir heute diese Aufforderung des gottbegeisterten Jesaias vernehmen: „Jauchzet ihr Himmel und freue dich Erde, lobet ihr Berge mit Jauchzen, denn der Herr hat sein Volk getröstet und erbarmet sich seiner Elenden;“ in wie viel tausendmaltausend Seelen findet sie einen frohen Wiederhall, wie viele Millionen wissen es nun, warum die teilnehmenden Engel damals so jauchzten, worüber die Erde bei dem Gedächtnisse dieser Geburt sich zu freuen hat, genießen die Wohltaten, die der Sohn Gottes den Menschen gebracht hat. Wie viele erlöste Seelen preisen droben mit den himmlischen Heerscharen den Herrn, dass er sein Volk getröstet und sich seiner Elenden erbarmet hat. </w:t>
      </w:r>
    </w:p>
    <w:p w14:paraId="60AD989B" w14:textId="77777777" w:rsidR="008A7782" w:rsidRDefault="008A7782" w:rsidP="008A7782">
      <w:pPr>
        <w:pStyle w:val="StandardWeb"/>
      </w:pPr>
      <w:r>
        <w:t xml:space="preserve">O Tag der Wonne, Tag des Heils, an welchem diese Weissagung erfüllt worden ist! O glückliches Geschlecht der Menschen, das von dem Herrn so getröstet worden ist, dessen die ewige Liebe sich so erbarmet hat! Das ist, sagt Arndt, unser Ehrentag, unser Freudentag, unser Hochzeittag, an welchem der Herr des Himmels und der Erde uns seine Verheißung erfüllet hat: Ich will mich mit dir verloben in Ewigkeit; ich will mich mit dir vertrauen in Gerechtigkeit und Gericht, in Gnade und Barmherzigkeit. Ja im Glauben will ich mich mit dir verloben und du wirst den Herrn erkennen. - O dass unser aller Herzen von dieser Freude, zu welcher Himmel und Erde sich an diesem Tage vereinigen, recht durchdrungen und beseelt wären! Das wäre der sicherste Beweis, dass wir der unaussprechlichen Wohltaten teilhaftig </w:t>
      </w:r>
      <w:r>
        <w:lastRenderedPageBreak/>
        <w:t xml:space="preserve">sind, die der eingeborene Sohn Gottes uns aus des Vaters Schoße gebracht hat, dass wir durch ihn wiedergeboren, gerechtfertigt, geheiligt, zu Kindern und Erben Gottes gemacht sind. Sei uns allen zum Empfinden dieser Freude und zum Wachstum in derselben dieses Fest von Gott gesegnet; werde es uns allen durch eigene Erfahrung immer klarer und gewisser, dass der Herr sein Volk getröstet und sich seiner Elenden erbarmet hat! Wir erflehen uns hierzu seinen Beistand in einem frommen Vater unser. </w:t>
      </w:r>
    </w:p>
    <w:p w14:paraId="7EC460AD" w14:textId="77777777" w:rsidR="008A7782" w:rsidRDefault="008A7782" w:rsidP="008A7782">
      <w:pPr>
        <w:pStyle w:val="StandardWeb"/>
      </w:pPr>
      <w:r>
        <w:t xml:space="preserve">Evangel.: Luk. 2, 1-14. </w:t>
      </w:r>
    </w:p>
    <w:p w14:paraId="4EBDBC0A" w14:textId="77777777" w:rsidR="008A7782" w:rsidRDefault="008A7782" w:rsidP="008A7782">
      <w:pPr>
        <w:pStyle w:val="StandardWeb"/>
      </w:pPr>
      <w:r>
        <w:t xml:space="preserve">Die Geschichte von der Geburt unsers geliebten Heilandes haben wir wieder vernommen; über das größte Wunderwerk der göttlichen Allmacht und Gnade, das sich unsere Seelen denken können, über die Menschwerdung des Sohnes Gottes, sollen wir miteinander nachdenken, soll ich wieder mit euch reden in dieser heiligen Stunde. Aber wohin sollen wir unser Augenmerk hauptsächlich richten, um uns mit unsern Gedanken und Empfindungen nicht ganz zu verlieren in dieser unermesslichen Welt voll Herrlichkeit, wo immer ein Gegenstand schöner, wichtiger, beherzigenswerter, als der andere ist, vielmehr, wo alles, was wir ansehen können, gleich groß, anziehend, herzerfreuend und anbetungswürdig ist? Man weiß nicht, soll man die Niedrigkeit oder die Hoheit bei der Geburt Christi betrachten, die Menschen, unter denen sie geschieht, oder die Engel, die ihr Halleluja darüber singen, die Weissagungen, die dadurch erfüllt, oder die Hoffnungen, die dadurch gegeben worden sind; die Erde, die dadurch verklärt, oder den Himmel, der dadurch aufgeschlossen worden ist; die Höhe der göttlichen Barmherzigkeit, oder die Tiefe der menschlichen Unwürdigkeit, die Gnade des Vaters, oder die Liebe des Sohnes, oder die Wirkungen des Heiligen Geistes. Man möchte gern alles auf einmal sehen, hören, durchdenken, empfinden, aussprechen, was sich der bewegten Seele hier darbietet, und fühlt doch sein gänzliches Unvermögen, auch nur eines von dem allen richtig genug fassen, tief genug erwägen, würdig genug bewundern, loben und verdanken zu können. Ich finde mich allemal aufs Neue und von Jahr zu Jahr mehr von diesem Gefühle beunruhigt und bewegt, so oft ich an den hohen Festtagen des Herrn von den großen Wundern Gottes reden soll, am meisten an dem heutigen Tage. Lasset uns denn nach unserer Gewohnheit nur einige der wichtigsten Punkte, von denen hier billig zunächst die Rede sein soll, in frommer Betrachtung erwägen, indem ich euch unter Gottes Beistand kürzlich vortragen will: </w:t>
      </w:r>
    </w:p>
    <w:p w14:paraId="5FE3BAC0" w14:textId="77777777" w:rsidR="008A7782" w:rsidRDefault="008A7782" w:rsidP="008A7782">
      <w:pPr>
        <w:pStyle w:val="berschrift2"/>
      </w:pPr>
      <w:r>
        <w:t>Wozu uns der Gedanke an die Menschwerdung des Sohnes Gottes erwecket.</w:t>
      </w:r>
    </w:p>
    <w:p w14:paraId="3E803FE7" w14:textId="77777777" w:rsidR="008A7782" w:rsidRDefault="008A7782" w:rsidP="008A7782">
      <w:pPr>
        <w:pStyle w:val="StandardWeb"/>
      </w:pPr>
      <w:r>
        <w:t xml:space="preserve">Erweckt fühlen wir uns durch den Gedanken an die Menschwerdung des Sohnes Gottes, ergriffen, aufgeregt in allen Tiefen unserer Seele. Denn wen das Weihnachtsfest, der Blick auf das, was einst an diesem Tage zum Heil der Menschen geschah, nicht mehr zu edlen, göttlichen Gedanken erwecken kann, der muss mehr als gleichgültig, leichtsinnig, träge, unverständig, der muss erstorben an allen Gliedern und Sinnen des inwendigen Menschen, der muss lebendig tot in Sünden sein. Erweckt fühlen sich Christen darüber zu einer Reihe von Betrachtungen, Rührungen, Freuden, Hoffnungen, Entschließungen, die alle den Heiligen Geist selbst zum Urheber haben, die alle von der erhabensten, edelsten, eines unsterblichen Geistes würdigsten Natur sind, die alle von dem gewaltigsten, beglückendsten Einfluss auf unser Denken und Wollen, auf unser ganzes Herz und Leben sein können, wenn wir ihnen Raum und Dauer in unsern Seelen geben. Nur einige wenige davon will ich jetzt zum klareren Bewusstsein in euch bringen, denn man kann von keinem dieser Gegenstände so bald hinwegkommen; sie werden genug sein, um diesem Feste seine rechte Weihe und seinen Segen für uns zu geben. Erweckt fühlen wir uns durch die Menschwerdung des Sohnes Gottes zunächst: </w:t>
      </w:r>
    </w:p>
    <w:p w14:paraId="592046D3" w14:textId="77777777" w:rsidR="008A7782" w:rsidRDefault="008A7782" w:rsidP="008A7782">
      <w:pPr>
        <w:pStyle w:val="berschrift3"/>
      </w:pPr>
      <w:r>
        <w:lastRenderedPageBreak/>
        <w:t>Zur gerührten Betrachtung der Niedrigkeit, in welcher der Herr erschienen ist.</w:t>
      </w:r>
    </w:p>
    <w:p w14:paraId="4649F88D" w14:textId="77777777" w:rsidR="008A7782" w:rsidRDefault="008A7782" w:rsidP="008A7782">
      <w:pPr>
        <w:pStyle w:val="StandardWeb"/>
      </w:pPr>
      <w:r>
        <w:t xml:space="preserve">Wie bewegt es uns das Herz, wie führt es unsere Gedanken in die schönsten Ratschlüsse der göttlichen Weisheit und Liebe ein, wie erweckt es alles, was in uns ist, zur Bewunderung, Dankbarkeit, Freude und Liebe, dass der König aller Könige so entblößt von allen Gütern und Ehren der Erde, so arm und anspruchslos in diese Zeit gekommen ist! Wäre es ein schimmernder Königspalast, wäre es eine goldene Wiege und ein Lager von Purpur und köstlicher Leinwand, wo wir dieses Kind bei seiner Ankunft auf dieser Erde erblicken, wären die Schätze, Bequemlichkeiten, Ehren und Hilfen dieser Welt reichlichst um dasselbe her gestellt, würden wir mit solch einer demütigen Beugung des Herzens, mit solchen Empfindungen der Ehrfurcht, der Dankbarkeit und Rührung ihm nahen, wie wir jetzt im Geiste jenen dunkeln Stall betreten und jene armselige Krippe betrachten? O tief bewegender Anblick, o erhabene Niedrigkeit, reiche Armut, seliges Elend! O König der Könige, eingeborener Sohn des ewigen Vaters voll Gnade und Wahrheit, woher und wohin bist du um unseretwillen gekommen! Aus dem Himmel auf die Erde, aus den Wohnungen des ewigen Friedens in die Behausungen der Unruhe, der Mühe, des Jammers, aus den Auen des Paradieses auf den Acker des Fluchs, aus der Umgebung der Engel in die Gesellschaft sündiger, sterblicher Menschen, aus den Lobgesängen der Cherubim und Seraphim in die Stimme des Seufzens und Klagens, aus dem Schoß der Allmacht und der seligsten Freuden in den Schoß der bittersten Armut, des mannigfaltigsten Elends, von dem Throne der Majestät Gottes in die Gestalt des sündigen Fleisches, in eine Herberge zu Bethlehem, die dir nicht Raum gibt, in einen Stall, in eine Krippe! „Das habt zum Zeichen, ihr werdet finden das Kind in Windeln gewickelt und in einer Krippe liegen.“ Ja, das sind seine Zeichen, woran man ihn erkennen, nach denen man ihn suchen soll; denn ob er wohl reich ist, ward er doch arm um unseretwillen, auf dass wir durch seine Armut reich würden. Er hat sich in jede Bitterkeit unseres Erdenlebens hinabgesenkt, auf dass er desto mehr Mitleid mit uns habe, auf dass er sie uns versüßte, wie jener Baum, den Moses auf Gottes Befehl in das bittere Wasser zu Mara legte, wodurch es süß und trinkbar wurde. Er hat sich in unsere Armut, Verachtung, Elend, Schmerz und Jammer eingewickelt, um uns in seine Hoheit Gerechtigkeit, Freude und Herrlichkeit zu kleiden; er fängt sein Erdenleben in einer Krippe an und beschließt es an einem Kreuze, um den kümmerlichsten Eintritt in dieses Leben und den schmerzlichsten Austritt aus demselben zu weihen, zu schmücken und zu verklären mit seinem göttlichen Vorgang. Der erste Audienzsaal, worin dieser König die Seinigen empfängt, ist ein Stall, und der Thron, wo man ihn anbetet, eine Krippe, damit auch die geringen, armen Hirten sich nicht fürchten, zu solch einem Herrn zu kommen. </w:t>
      </w:r>
    </w:p>
    <w:p w14:paraId="1ED10248" w14:textId="77777777" w:rsidR="008A7782" w:rsidRDefault="008A7782" w:rsidP="008A7782">
      <w:pPr>
        <w:pStyle w:val="StandardWeb"/>
      </w:pPr>
      <w:r>
        <w:t xml:space="preserve">„Das habt zum Zeichen, ihr werdet finden das Kind in Windeln gewickelt und in einer Krippe liegen.“ - Er hat noch andere Zeichen, dieser König, woran man ihn erkennen kann, und den möchte ich sehen, der diese Zeichen alle recht zu nennen und zu beschreiben vermöchte; vom Gnadenwort der Weissagung im Paradiese an bis zur Verkündigung Gabriels, bis zum Lobgesang aller himmlischen Heerscharen; von der Klarheit über Bethlehems Fluren an bis zur Verklärung auf Tabor, bis zu der Blitzesgestalt, in welcher der Engel den Stein von seines Grabes Türe wälzte, bis zu den Feuerflammen, in welchen sein Geist auf seine Apostel sich herniederließ; von der Sehnsucht Adams, von der Hoffnung Lamechs, von dem Seufzer Jakobs an bis zu dem frohen Schauen der Hirten, bis zu dem frommen Preise Simeons, bis zu der demütigen Anbetung der Weisen aus Morgenland, bis zu der erhabenen Predigt Johannes des Täufers, bis zu dem heiligen Hosianna vor Jerusalems Toren, bis zu dem seligen „Halleluja, denn uns ist heut ein göttlich Kind geboren,“ welches heute durch alle Länder des Erdbodens schallt und aus viel tausendmaltausend dankenden Herzen zu ihm emporsteigt. - Er hat noch andere Königszeichen, dieser große König, - vom stillen ersten Erwachen der Liebe zu ihm in zarten Kindesherzen an bis zu dem Triumph, mit welchem ein grauer Paulus </w:t>
      </w:r>
      <w:r>
        <w:lastRenderedPageBreak/>
        <w:t xml:space="preserve">bekennt: Ich weiß, an wen ich glaube, und bin gewiss, dass er mir meine Beilage wohl bewahren wird bis an jenen Tag, - bis zu dem Himmelsblick, mit welchem ein sterbender Stephanus den Himmel offen und Christum zur Rechten Gottes sieht. Er hat noch andere Königszeichen - von jenen hellen Stimmen an, mit welchen einst, längst vor Erschaffung der Welt, die Morgensterne ihn mit einander lobten, und alle Kinder Gottes ihm jauchzten, bis zu der letzten Posaune, mit welcher er einst die Toten erwecken wird, bis zu dem Klang der goldenen Harfen, mit welchen die vier und zwanzig Gerechten am Throne ihm lobsingen von Ewigkeit zu Ewigkeit. Aber heute gibt er uns die Krippe und die Windeln zum Zeichen, und unsere Dankestränen fließen ihm dafür, und sie sind uns so heilig, so herrlich, so anbetungswürdig, als das Zepter seines Reiches in seiner Hand, das ein gerades Zepter ist, als die Herrschaft auf seiner Schulter und der Name geschrieben auf seine Hüfte: Ein König aller Könige und ein Herr aller Herren. - Es erweckt uns aber der Gedanke an die Menschwerdung des Sohnes Gottes, wenn wir sehen, wie er zu Bethlehem geboren wurde, auch: </w:t>
      </w:r>
    </w:p>
    <w:p w14:paraId="53513B74" w14:textId="77777777" w:rsidR="008A7782" w:rsidRDefault="008A7782" w:rsidP="008A7782">
      <w:pPr>
        <w:pStyle w:val="berschrift3"/>
      </w:pPr>
      <w:r>
        <w:t>Zum ernstlichen Nachdenken, ob er auch in uns schon geboren sei.</w:t>
      </w:r>
    </w:p>
    <w:p w14:paraId="6E62ACED" w14:textId="77777777" w:rsidR="008A7782" w:rsidRDefault="008A7782" w:rsidP="008A7782">
      <w:pPr>
        <w:pStyle w:val="StandardWeb"/>
      </w:pPr>
      <w:r>
        <w:t xml:space="preserve">Das wisset ihr, dass die Geburt unseres Heilandes zu Bethlehem uns nichts hilft, wenn er nicht auch in unsern Herzen geboren ist, und darin wächst, lebet und herrschet, dass der Sohn Gottes, wie er einst in diese große Welt außer uns kam, zu suchen und selig zu machen, was verloren ist, also auch in die kleine Welt unseres inwendigen Menschen kommen soll, um darin sein göttliches, seligmachendes Werk zu treiben; er muss nicht nur in den Ohren, auf den Zungen, im Gedächtnis, sondern er muss vornehmlich in den Herzen der Menschen sein, und darinnen Heiligkeit, Freude, Friede und Leben schaffen. Der Herr ist ja nicht ohne Kraft; - ein Bissen Brots, sagt Scriver, ein Trunk Wassers hat seine verborgene Kraft und beweiset sie, wenn er mit unserm Leibe vereiniget wird; sollte der Sohn Gottes nicht eine Kraft haben und sie beweisen, wenn er durch den Glauben mit unserer Seele wirklich vereiniget ist? Lasset uns darum nicht uns selber betrügen; wo kein neues geistliches Leben, keine göttliche Freude, kein innerlicher Friede, keine Lust an Gottes Wort, keine Liebe zu dem Erlöser, kein froher Preis seines göttlichen Verdienstes, keine Verschmähung der Welt und ihrer Eitelkeit, kein rechtes Verlangen nach der Seligkeit ist, da ist Christus noch nicht geboren, da wohnet er nicht, da kennet man ihn noch nicht. Die Kennzeichen, woran man sehen kann, dass er in uns geboren ist, sind, nach der Angabe des erleuchteten Arndts, leicht aus der Geschichte seiner Geburt zu Bethlehem zu entnehmen. Wie Christus geboren wurde, zur Zeit der ersten römischen Schatzung im jüdischen Lande, da die Juden mussten den römischen Kaiser für ihren Herrn erkennen, so wird er in unsern Herzen geboren, wenn wir ihn in Wahrheit für unsern Herrn, Heiland, Erlöser und König, für unsern Mittler zwischen Gott und den Menschen, für unsern Versöhner und Fürsprecher bei dem Vater, der gerecht ist, für unsere Weisheit, Gerechtigkeit, Heiligung und Erlösung erkennen; wenn wir ihm den Schoß und Zoll, den Dank, die Liebe, die Zuversicht, die Ehre geben, die ihm gebührt; wenn wir ihm demütig unsere Knie beugen und bekennen, dass er der Herr aller ist, zur Ehre Gottes des Vaters. Wie Christus zu der Zeit, als durch Gottes wunderbare Regierung ein allgemeiner Friede in der ganzen Welt war, zu Bethlehem geboren wurde, so wird er in uns geboren, wenn wir den himmlischen, göttlichen Frieden in uns empfinden. </w:t>
      </w:r>
    </w:p>
    <w:p w14:paraId="5A90ED7E" w14:textId="77777777" w:rsidR="008A7782" w:rsidRDefault="008A7782" w:rsidP="008A7782">
      <w:pPr>
        <w:pStyle w:val="StandardWeb"/>
      </w:pPr>
      <w:r>
        <w:t xml:space="preserve">Wir empfinden aber diesen Frieden erst, wenn wir die große Liebe Gottes gegen uns bedenken und erwägen, dass er durch die Menschwerdung seines eingeborenen Sohnes das menschliche Geschlecht aufs Höchste begnadiget und geehrt hat. „Sehet, welch eine Liebe hat uns der Vater erzeiget, dass wir Gottes Kinder sollen heißen.“ Wir empfinden ihn, wenn wir der Vergebung der Sünden und der Gerechtigkeit, die aus dem Glauben kommt, uns trösten, also dass wir es an uns selber erfahren: „Nun wir denn sind gerecht worden durch den Glauben, haben wir Frieden mit Gott durch unsern Herrn Jesum Christum.“ Wie Christus in </w:t>
      </w:r>
      <w:r>
        <w:lastRenderedPageBreak/>
        <w:t xml:space="preserve">großer Armut, von einer dürftigen Jungfrau, in einem Stalle geboren, in eine Krippe gelegt und in Windeln gewickelt wurde, so wird er in uns geboren und wir empfinden die Frucht seiner Menschwerdung, wenn wir geistlich arm und von Herzen demütig sind, und unser Herz nicht einem stolzen Palast, sondern einer armen Hütte gleicht. Geistlich arm sein, heißt unser Elend erkennen, unsere Unwürdigkeit, Nichtigkeit und verborgene, innere Bosheit fühlen, uns nicht selbst für fromm, gerecht und heilig halten, sondern bedenken, dass alles, was wir Gutes sind und haben, lauter Gnade und Barmherzigkeit Gottes ist. Wo ein Christ so geistlich arm ist und sich selbst erkennet, da senket sich der Herr mit seiner reichen Gnadenfülle in solche Armut und Demut, nach seinem Wort: „Selig sind, die da geistlich arm sind, denn das Himmelreich ist ihrer; wer sich selbst erniedrigt, der soll erhöhet werden.“ Wie Christus zwar in Erdenfinsternis, aber unter dem Glänzen eines hellen, süßen Freudenlichts von oben, unter dem Lobgesang aller himmlischen Heerscharen geboren wurde, so wird er auch in uns geboren, wenn der Himmel anfängt, lieblich in unsere Augen zu glänzen als unser Vaterland, und wir es nicht mehr vergessen, dass unser Wandel im Himmel ist; wenn wir uns freuen auf jene glücklichen Wohnungen, wenn unser ganzes Leben hienieden immer mehr ein schönes Lob Gottes wird. Diese Anerkennung unserer Hilfsbedürftigkeit, diese geistliche Armut und Niedrigkeit, dieser innere Friede, diese himmlische Gesinnung, die nach dem trachtet, was droben ist, ist der Beweis, der einzig gültige Beweis, dass der Sohn Gottes auch unsere eigene persönliche, menschliche Natur mit seiner göttlichen Natur vereiniget hat, dass er in uns ist, und wir in ihm sind. Hat solches in uns angefangen zu geschehen, dann fühlen wir uns bei dem Gedanken an die Menschwerdung des Sohnes Gottes auch erweckt: </w:t>
      </w:r>
    </w:p>
    <w:p w14:paraId="04F3DC1C" w14:textId="77777777" w:rsidR="008A7782" w:rsidRDefault="008A7782" w:rsidP="008A7782">
      <w:pPr>
        <w:pStyle w:val="berschrift3"/>
      </w:pPr>
      <w:r>
        <w:t>Zur dankbarsten Freude über Gottes herrlichste Wohltat.</w:t>
      </w:r>
    </w:p>
    <w:p w14:paraId="1A4FCFC7" w14:textId="77777777" w:rsidR="008A7782" w:rsidRDefault="008A7782" w:rsidP="008A7782">
      <w:pPr>
        <w:pStyle w:val="StandardWeb"/>
      </w:pPr>
      <w:r>
        <w:t xml:space="preserve">„Siehe, ich verkündige euch große Freude, die allem Volk widerfahren wird; denn euch ist heute der Heiland geboren, welcher ist Christus der Herr in der Stadt Davids.“ Viel Gutes erzeigt uns der allmächtige Gott hier auf Erden, aber dieses ist bei weitem das Beste; viele süße, große Freuden schenkt uns seine Güte und Liebe schon hienieden, und wer zählet die Wohltaten seiner Vaterhand für unsern Leib und für unsere Seele - aber diese ist über allen Vergleich die höchste und beglückendste. Darum wird sie uns auch von Engelsmund verkündiget und die Menge der himmlischen Heerscharen vereiniget sich mit ihm, sie uns zu rühmen und uns dazu Glück zu wünschen. Groß ist diese Freude, denn die Menschheit hat sich lange darnach gesehnt, und sich ihrer bedürftig gefühlt, das ängstliche Harren der Kreatur hat lange darauf gewartet, viel Propheten und Könige haben mit Augen des Glaubens, des Gebets und Verlangens darnach hinausgeblickt. Große Freude ist es, denn es ist ein großer Herr, der dieselbige bringt, der, vor dem Freude die Fülle ist und liebliches Wesen zu seiner rechten Hand immer und ewiglich; der das Angesicht fröhlich macht und gibt Gesundheit, Leben und Freude. Große Freude - denn in ihr ist alles, alles, was unsern schmerzlichsten Bedürfnissen abhilft und unsere höchsten, kühnsten Wünsche erfüllt, was allen unsern Jammer stillt und alle unsere Traurigkeit in Freude verwandelt. Große Freude, denn sie muss nicht von uns verdienet, teuer erkauft, sauer erworben werden, sondern sie wird uns frei gegeben, angeboten, geschenkt, ohne all unser Verdienst und Würdigkeit aus lauter Gnade und Barmherzigkeit, wir dürfen nur annehmen, was uns geboten wird, nach dem Wort des Herrn: Tue deinen Mund weit auf, und lass mich ihn füllen. Große Freude - denn sie soll allem Volke widerfahren, sie wird verkündiget beides denen die nahe sind und denen die ferne sind; es ist Niemand von ihr ausgeschlossen, als wer sich selbst davon ausschließt, und je ärmer, geringer, gedrückter, trauriger Jemand ist, je gnadenhungriger eine Seele sich fühlt, desto reichlicher und erquicklicher soll ihr diese Freude zu Teil werden, die den Betrübten in Zion Schmuck für Asche, Freudenöl für Traurigkeit und schöne Kleider für einen betrübten Geist gibt. Große Freude ist es, denn ihre Dauer ist ewig, sie wird nicht für eine kurze Zeit geschenkt, sie flicht nicht treulos von uns mit den schnellen Jahren, sie hebet an auf Erden </w:t>
      </w:r>
      <w:r>
        <w:lastRenderedPageBreak/>
        <w:t xml:space="preserve">und wird vollkommen im Himmel werden, sie soll nie von uns genommen werden, denn sie heißt ja das ewige Leben. Große Freude - denn sie soll auch unsern Kindern zu Teil werden, sie soll hier fortgeerbt werden von einem Geschlecht zum andern; Euer und eurer Kinder ist diese Verheißung. </w:t>
      </w:r>
    </w:p>
    <w:p w14:paraId="02E2C237" w14:textId="77777777" w:rsidR="008A7782" w:rsidRDefault="008A7782" w:rsidP="008A7782">
      <w:pPr>
        <w:pStyle w:val="berschrift2"/>
      </w:pPr>
      <w:r>
        <w:t>Worin besteht diese Freude?</w:t>
      </w:r>
    </w:p>
    <w:p w14:paraId="50415EF1" w14:textId="77777777" w:rsidR="008A7782" w:rsidRDefault="008A7782" w:rsidP="008A7782">
      <w:pPr>
        <w:pStyle w:val="StandardWeb"/>
      </w:pPr>
      <w:r>
        <w:t xml:space="preserve">Euch ist heute der Heiland geboren - hiermit ist alles gesagt. Kommet her ihr Gewaltigen und ihr Geringen, hier ist der wahre Herr und König über alle Völker, dem alle Gewalt gegeben ist im Himmel und auf Erden, des Reich nie vergehet, welches Herrschaft ist auf seiner Schulter und er heißet: Wunderbar, Rat, Kraft, Held, Ewigvater, Friedefürst. Kommet her ihr Gelehrten und ungelehrten, ihr Weisen nach dem Fleisch und ihr Unweisen - hier ist die rechte Weisheit Gottes, die uns selig macht, der, in welchem alle Schätze der Weisheit Gottes verborgen liegen, auf welchem ruhet der Geist der Weisheit und des Verstandes und des Erkenntnisses aller göttlichen Geheimnisse, das wahrhaftige Licht, welches alle Menschen erleuchtet, die in diese Welt kommen; hier ist der Weg, die Wahrheit und das Leben. Kommet her, ihr erschrockenen Gewissen, ihr zagenden Sünder - hier ist der Gnadenstuhl, von welchem Gott freundlich mit euch redet, der, durch welchen die Sünde zugesiegelt und die Missetat versöhnet ist, dessen Blut besser redet denn Abels, und uns rein macht von allen unsern Sünden, den man nennt: Herr, der unsere Gerechtigkeit ist. Kommet her, ihr angefochtenen Seelen - hier ist der gebenedeite Weibessamen, durch welchen der Schlange der Kopf zertreten ist, der Stärkere, dem die Starken zum Raube werden, der Sohn Gottes, der dazu erschienen ist, dass er die Werke des Teufels zerstöre. Kommet her, ihr Schwachgläubigen - hier ist der, der das zerstoßene Rohr nicht zerbricht und den glimmenden Docht nicht gar auslöscht, dessen Kraft in den Schwachen mächtig ist, der, wenn ihr Glauben habt als ein Senfkorn, Wunderdinge in euch wirket. Kommet her ihr, die da hungert und dürstet nach der Gerechtigkeit - ihr sollet satt werden; hier wird das rechte Brot vom Himmel kommen und das rechte Wasser des Lebens; er füllet die Hungrigen mit seinen Gütern und erquicket die durstige Seele. Kommet her, ihr Verachteten, Gedrückten, Zurückgesetzten in der Welt - hier ist der König der Ehren, der euch das Reich bescheiden wird, wie es ihm sein Vater beschieden hat, der goldene Kronen für euch bereit hält, der was schwach ist vor der Welt, und das Unedle und was da nichts ist, erwählet hat, auf dass er zunichte mache, was etwas ist. Kommet her ihr Verlassenen und Notleidenden, ihr weinenden Augen, ihr mühseligen und beladenen Seelen - hier ist Immanuel, Gott mit uns; ist Gott mit uns, wer mag wider uns sein? Hier ist der Friedefürst, er will euch erquicken und euch Ruhe geben für eure Seelen; hier ist der rechte Noah, der uns trösten wird in unserer Mühe und Arbeit auf Erden; hier ist der, von welchem der Erzvater sagte: Ich habe Gott von Angesicht gesehen, und meine Seele ist genesen. Kommet her ihr Siechen und Kranken, ihr Alten und Schwachen, ihr Sterblichen allzumal, deren Tage einer Hand breit sind, denen die Gewalt des Todes bange macht, die da seufzen: „Nun Herr, weh soll ich mich trösten?“ Sprechet: „Ich hoffe auf dich!“ Hier ist der, welcher, gleichwie die Kinder Fleisch und Blut haben, also es gleichermaßen teilhaftig geworden ist; auf dass er durch den Tod die Macht nehme dem, der des Todes Gewalt hatte, das ist dem Teufel, und erlöste die, so aus Furcht des Todes im ganzen Leben Knechte sein mussten; hier ist der Fürst des Lebens, der die Schlüssel der Hölle und des Todes in seiner Hand hat, der die Seinigen im Frieden dahin fahren lässt, denn ihre Augen haben den Heiland gesehen, der den erlösten Geist in seine starken, treuen Hände aufnimmt und unsern Staub einst verklären wird, dass er ähnlich werde seinem verklärten Leibe nach der Wirkung, womit er kann alle Dinge ihm untertänig machen. - Das ist die große Freude, die uns widerfahren ist, das heißt: Euch ist heute der Heiland geboren! So ist denn nichts gewisser, als dass der Gedanke an die Menschwerdung des Sohnes Gottes uns noch schließlich erweckt: </w:t>
      </w:r>
    </w:p>
    <w:p w14:paraId="76E42EC6" w14:textId="77777777" w:rsidR="008A7782" w:rsidRDefault="008A7782" w:rsidP="008A7782">
      <w:pPr>
        <w:pStyle w:val="berschrift3"/>
      </w:pPr>
      <w:r>
        <w:lastRenderedPageBreak/>
        <w:t>Zum seligen Einstimmen in den Lobgesang der himmlischen Heerscharen.</w:t>
      </w:r>
    </w:p>
    <w:p w14:paraId="2AE35000" w14:textId="77777777" w:rsidR="008A7782" w:rsidRDefault="008A7782" w:rsidP="008A7782">
      <w:pPr>
        <w:pStyle w:val="StandardWeb"/>
      </w:pPr>
      <w:r>
        <w:t xml:space="preserve">Jauchzen die Himmel, so soll die Erde sich freuen, geben die Engel den Ton an, so sollen die Menschen darin einstimmen; loben sie Gott in der Höhe, so müssen wir noch viel froher die Hände aufheben hier in der Tiefe; denn unser Heiland ist geboren. Was die Engel dort so hellstrahlend und fröhlich singend verkündigten, empfinde mit, töne es nach, begnadigtes Christenherz; was sie dort zum Preise Gottes gerühmt haben, summe ein, erlöste Seele, in ihren Lobgesang: Ehre sei Gott in der Höhe, Friede auf Erden, und den Menschen ein Wohlgefallen. Ehre sei Gott in der Höhe; denn er hat seine ganze Barmherzigkeit uns geoffenbart; er ist die Liebe, er ist allen gütig und erbarmet sich aller seiner Werke; er sendet Zion seine Hilfe, seinem Volke eine Erlösung. Kann auch ein Weib ihres Kindleins vergessen, dass sie sich nicht erbarme über den Sohn ihres Leibes? Und ob sie sein vergäße, will ich doch deiner nicht vergessen, siehe, in die Hände habe ich dich gezeichnet. Ehre sei Gott in der Höhe! denn er hat seine Gerechtigkeit hoch verherrlicht; er war in Christo und versöhnte die Welt mit ihm selber, er hat seinen eingeborenen Sohn unter das Gesetz getan, auf dass er das Gesetz erfüllte und uns erlöste vom Fluche desselben; denn er sandte seinen Sohn in der Gestalt des sündigen Fleisches und verdammte die Sünde im Fleische; er hat den, der von keiner Sünde wusste, für uns zur Sünde gemacht, auf dass wir würden in ihm die Gerechtigkeit, die vor Gott gilt. Ehre sei Gott in der Höhe: denn er hat seine Weisheit majestätisch geoffenbart. O welch eine Tiefe des Reichtums beide der Weisheit und der Erkenntnis Gottes. Wie gar unbegreiflich sind seine Gerichte und unerforschlich seine Wege. Er hat eine Erlösung gestiftet, ein Mittel gefunden, seine Heiligkeit und Gnade, seine Gerechtigkeit und Barmherzigkeit mit einander zu vereinigen, die Sünde zu strafen und den Sünder zu begnadigen, und wie durch Eines Ungehorsam viel Sünder worden sind, also durch Eines Gehorsam werden viele Gerechte. Ehre sei Gott in der Höhe! Denn er hat sein Wort erfüllt; des Herrn Wort ist wahrhaftig und was er zusagt, das hält er gewiss; du wirst deine Wahrheit treulich halten im Himmel. Ehre sei Gott in der Höhe, denn er hat ein Gedächtnis gestiftet seiner Wunder, der gnädige und barmherzige Herr, größer als in der Schöpfung des Himmels und der Erde; du hast dein Volk ausgeführt, du hast dein Volk gewaltig erlöst; wunderbar, wunderbar sind deine Werke, das erkennet meine Seele wohl. Friede auf Erden! Preis dir, o gütiger Heiland für deinen Frieden, den du von oben herab uns gebracht hast, den die Welt nicht geben kann, denn sie kennet ihn nicht, der höher denn alle Vernunft ist, den Niemand von mir nehmen kann, der mein Gewissen stillet, der meine Tränen trocknet, der die Todesfurcht aus meiner Seele vertreibt, der mein Herz und meine Sinnen in dir bewahret zum ewigen Leben! In der Welt haben wir Angst, aber in dir haben wir Frieden. O gieße nur einen Tropfen dieses süßen Friedens in jeden herben Trübsalskelch, den ich hier trinken muss, bis du mich dort mit deinen Freuden tranken wirst, gleich als mit einem Strome. </w:t>
      </w:r>
    </w:p>
    <w:p w14:paraId="6D80E365" w14:textId="6C331991" w:rsidR="008A7782" w:rsidRDefault="008A7782" w:rsidP="008A7782">
      <w:pPr>
        <w:pStyle w:val="StandardWeb"/>
      </w:pPr>
      <w:r>
        <w:t xml:space="preserve">Und den Menschen ein Wohlgefallen! Sei gelobt, o Heiliger Geist, der über uns reichlich ausgegossen worden ist, durch Jesum Christum unsern Heiland! Du machest, dass wir Christum einen Herrn heißen und eignest jedes Heil seiner Menschwerdung unsern Seelen zu; du leitest uns auf </w:t>
      </w:r>
      <w:r w:rsidR="00873C7C">
        <w:t>ebener</w:t>
      </w:r>
      <w:r>
        <w:t xml:space="preserve"> Bahn und lehrest uns tun nach deinem Wohlgefallen; du erfüllest uns mit Früchten der Gerechtigkeit, die durch Christum in uns geschehen zur Ehre und zum Lobe Gottes, und machest uns angenehm in ihm dem Geliebten. O Menschentröster, weiche nicht von uns, beweise dich uns allen als der Geist der Herrlichkeit, verkläre uns in das Bild unseres Erlösers von einer Klarheit zu der andern, und mache uns so mit Leib und Seele zu seligen Bürgern deines Reiches, das da ist Gerechtigkeit, Friede und Freude in dem Heiligen Geiste! Amen. </w:t>
      </w:r>
    </w:p>
    <w:p w14:paraId="04A079E7" w14:textId="77777777" w:rsidR="008A7782" w:rsidRDefault="008A7782" w:rsidP="008A7782">
      <w:pPr>
        <w:pStyle w:val="berschrift1"/>
      </w:pPr>
      <w:r>
        <w:lastRenderedPageBreak/>
        <w:t>Bomhard, Georg Christian August - Am heiligen Weihnachtsfeste (2. Predigt).</w:t>
      </w:r>
    </w:p>
    <w:p w14:paraId="1B714F17" w14:textId="77777777" w:rsidR="008A7782" w:rsidRDefault="008A7782" w:rsidP="008A7782">
      <w:pPr>
        <w:pStyle w:val="StandardWeb"/>
      </w:pPr>
      <w:r>
        <w:t xml:space="preserve">Wie schön, o mein Erlöser, wie wunderbar und glorreich bist du aus des Vaters Schoße in diese Zeit gekommen - in dunkler Verborgenheit zwar, aber doch von des Himmels Klarheit umleuchtet; in tiefster Armut und Niedrigkeit, aber doch von den Heerscharen deiner höheren Welt begleitet und von ihren verklärten Lippen besungen; in Fleisch und Blut, in der Gestalt eines Menschenkindes, eines schwachen Säuglings zwar, aber doch als der eingeborene Sohn vom Vater voll Gnade und Wahrheit! Sei uns dankbar gegrüßt in deiner Krippe, sei uns in Demut verehrt auf dem Throne deiner Herrlichkeit, o du, der du gekommen bist in die Welt zu suchen und selig zu machen, was verloren ist! Mache die Gedächtnisfeier deiner Menschwerdung auch jetzt wieder reichlich gesegnet für uns und deine ganze heilige Kirche auf Erden! Lass die große Freude, die dein Engel in dir allem Volke verkündigte, noch allen Völkern zu Teil werden, uns selbst ihrer immer vollkommener genießen in dieser und in jener Welt! </w:t>
      </w:r>
    </w:p>
    <w:p w14:paraId="64F3D35C" w14:textId="77777777" w:rsidR="008A7782" w:rsidRDefault="008A7782" w:rsidP="008A7782">
      <w:pPr>
        <w:pStyle w:val="StandardWeb"/>
      </w:pPr>
      <w:r>
        <w:t xml:space="preserve">Herr, wir stehen hier noch im dämmernden Vorhof, wir bewundern, wir preisen noch aus weiter Ferne deine Herrlichkeit. Bald aber werden wir durch dich mit jenen himmlischen Heerscharen vereiniget werden, die einst in der Stunde deiner Geburt dein Lob den Sterblichen verkündigten; bald werden wir droben in der Gemeinschaft deiner Auserwählten dir würdiger danken für alle Gnade und Barmherzigkeit, die du durch dein Kommen in diese Welt an uns getan hast. </w:t>
      </w:r>
    </w:p>
    <w:p w14:paraId="79005E7D" w14:textId="77777777" w:rsidR="008A7782" w:rsidRDefault="008A7782" w:rsidP="008A7782">
      <w:pPr>
        <w:pStyle w:val="StandardWeb"/>
      </w:pPr>
      <w:r>
        <w:t xml:space="preserve">Herr, jene bessre Welt </w:t>
      </w:r>
      <w:r>
        <w:br/>
        <w:t xml:space="preserve">Wird mir mehr Licht gewähren, </w:t>
      </w:r>
      <w:r>
        <w:br/>
        <w:t xml:space="preserve">Und deine große Huld </w:t>
      </w:r>
      <w:r>
        <w:br/>
        <w:t xml:space="preserve">Mir völliger erklären. </w:t>
      </w:r>
      <w:r>
        <w:br/>
        <w:t xml:space="preserve">Unendlich ist mein Heil! </w:t>
      </w:r>
      <w:r>
        <w:br/>
        <w:t xml:space="preserve">O Glaube, der erfreut! </w:t>
      </w:r>
      <w:r>
        <w:br/>
        <w:t xml:space="preserve">Gelobt sei Jesus Christ, </w:t>
      </w:r>
      <w:r>
        <w:br/>
        <w:t xml:space="preserve">Gelobt in Ewigkeit! Amen. </w:t>
      </w:r>
    </w:p>
    <w:p w14:paraId="1E35DB19" w14:textId="77777777" w:rsidR="008A7782" w:rsidRDefault="008A7782" w:rsidP="008A7782">
      <w:pPr>
        <w:pStyle w:val="StandardWeb"/>
      </w:pPr>
      <w:r>
        <w:t xml:space="preserve">Meine Seele erhebet den Herrn und mein Geist freuet sich Gottes meines Heilandes; denn er hat die Niedrigkeit seiner Magd angesehen - siehe, von nun an werden mich selig preisen alle Kindeskind. Denn er hat große Dinge an mir getan, der da mächtig und des Name heilig ist. Seine Barmherzigkeit währet immer für und für bei denen, die ihn fürchten.“ Mit diesen Worten lobte bekanntlich Maria den Herrn, als sie zu ihrer mütterlichen Freundin Elisabeth kam, um sich mit ihr des von dem Engel Gottes ihr angekündigten Glückes zu erfreuen. In diesen erhabenen tiefgefühlten Lobgesang ergossen sich die Empfindungen ihres reinen seligen Herzens, als sie den begeisterten Gruß vernahm, womit Elisabeth ihr entgegen trat, als sie erwog, welch eine unaussprechliche Ehre und Gnade ihr von dem Höchsten widerfahren war und welch ein Heil für die Welt aus ihrem Schoße hervorgehen sollte. Wohl hatte sie Ursache zu dieser hohen triumphierenden Freude; wohl durfte sie, die Niedrige und Arme, mit Gewissheit hoffen, an Glück und Ruhm alle Königinnen der Erde weit zu überstrahlen und noch von den spätesten Geschlechtern selig gepriesen zu werden. Wer unter allen Menschen ist jemals so hoch geehrt worden, wie sie, von welcher der eingeborene Sohn Gottes Fleisch und Blut an sich genommen hat, und unter deren treuen Obhut und Pflege derjenige heran gewachsen ist, durch welchen gesegnet wurden alle Geschlechter auf Erden, den alle Engel Gottes anbeten, und dessen Gewalt, Hoheit und Majestät kein geschaffener Geist je ganz erforschen wird? Welches Mutterherz konnte sich jemals so eines Kindes erfreuen, als das </w:t>
      </w:r>
      <w:r>
        <w:lastRenderedPageBreak/>
        <w:t xml:space="preserve">ihrige sich desjenigen freute, dessen beginnendes zeitliches Dasein ein Engel ihr verkündiget hatte, dessen Geburtsstunde himmlische Heerscharen mit frohen Lobgesängen begrüßten, dessen Taten von viel tausend Zungen gepreist wurden, dessen ganzes Wesen das reinste Bild der Gottheit, dessen Wandel lauter Licht und Segen, und dessen Abschied von der Erde eine Heimkehr auf den Thron der Majestät im Himmel war? Welcher Name wird gewisser als der ihrige unsterblich sein unter den Menschen und von Millionen mit Liebe und Achtung genannt werden, so lange in dem Namen Jesu sich ehrfurchtsvoll beugen müssen die Knie aller, die im Himmel, auf Erden und unter der Erde sind, und alle Zungen bekennen, dass Jesus Christus der Herr aller ist zur Ehre Gottes des Vaters. </w:t>
      </w:r>
    </w:p>
    <w:p w14:paraId="132300F6" w14:textId="77777777" w:rsidR="008A7782" w:rsidRDefault="008A7782" w:rsidP="008A7782">
      <w:pPr>
        <w:pStyle w:val="StandardWeb"/>
      </w:pPr>
      <w:r>
        <w:t xml:space="preserve">Wie könnten aber auch wir, meine Zuhörer, an diesem Feste, welches dem Andenken an die größte und heilvollste Begebenheit, die sich jemals im Lauf aller Zeiten zugetragen, geweiht ist, wie könnten wir unserer Freude und unserer Dankbarkeit gegen Gott und gegen den, welchen er uns zur Errettung gesandt hat, schicklichere Worte geben, als diese, mit welchen Maria Gott gelobet hat? Kann bei dieser Erinnerung irgend ein Gefühl mächtiger in dem denkenden Christen sich regen, als dieses: „Meine Seele erhebet den Herrn und mein Geist freuet sich Gottes meines Heilandes?“ Geziemt nicht auch uns das demütige frohlockende Geständnis: „Er hat die Niedrigkeit, das Elend seines Knechts, seiner Magd angesehen,“ und uns die höchste, die unbegreiflichste Ehre und Gnade erzeigt? Müssen nicht auch wir bei dem Gedanken an das, was Christus der Herr für die Menschen ist, was wir durch ihn schon jetzt sein können und durch ihn ewig werden sollen, müssen wir nicht mit Bewunderung und mit Entzücken rühmen: „Er hat große Dinge an uns getan, der da mächtig und des Name heilig ist?“ Es ist für unsere schwachen Kräfte nicht möglich, diese großen Dinge alle vollständig zu erforschen und nach Gebühr zu preisen; es gehört mehr als eines Menschen, ja mehr als eines Engels Verstand dazu, das göttliche Werk der Erlösung, so durch Christum geschehen ist, nach seinem ganzen Umfang und Inhalt zu überschauen. In einer gewissen Verlegenheit befinden wir Prediger des Evangeliums uns, indem wir an diesen Tagen in der Gemeinde der Gläubigen reden sollen, wegen des Reichtums, der Größe, der Mannigfaltigkeit und Wichtigkeit der Gegenstände, die sich hier von allen Seiten uns darbieten, und deren jeder von gleicher Erwecklichkeit und Bedeutung für unsere Erbauung ist. Denn was ist es, worauf wir hier vorzugsweise unsere Blicke richten sollen? Auf die Gnade des Vaters, der uns den Sohn aus seinem Schoße gibt, oder auf die Liebe und Majestät desjenigen, der unser Fleisch und Blut an sich nimmt, auf dass er erlöste die so aus Furcht des Todes im ganzen Leben Knechte sein mussten; oder auf die Wunder der Weisheit und Allmacht, die sich hier unserer Anbetung darstellen; oder auf die Folgen, welche die Menschwerdung des Sohnes Gottes gehabt hat; oder auf die Gesinnungen, mit welchen wir ihn dafür preisen sollen? Sollen wir euch die Lehren entwickeln, welche aus dieser Begebenheit für uns hervorgehen, oder die Pflichten, die sie uns ans Herz legt, oder die Beruhigungen, womit sie unser ganzes Dasein erquickt, oder die Hoffnungen, zu welchen sie unsern Geist erhebt? Wie der Blick auf den gestirnten schimmernden Himmel sich in der unermesslichen Größe und Herrlichkeit des Firmamentes verliert und uns zur feiernden Anbetung des Höchsten erweckt, ohne dass wir diese lieblichen Zeugen seiner Ehre alle zu zählen, vielweniger zu durchforschen vermögen; also fühlt die menschliche Seele etwas ganz Ähnliches beim Blick auf die Menschwerdung des eingeborenen Sohnes, bei der Erinnerung: „Der Herr hat große Dinge an mir getan, der da mächtig und des Name heilig ist!“ </w:t>
      </w:r>
    </w:p>
    <w:p w14:paraId="40E89DA8" w14:textId="77777777" w:rsidR="008A7782" w:rsidRDefault="008A7782" w:rsidP="008A7782">
      <w:pPr>
        <w:pStyle w:val="StandardWeb"/>
      </w:pPr>
      <w:r>
        <w:t xml:space="preserve">Doch der Bericht des Evangelisten von der Geburt des Erlösers wird unsern frommen Betrachtungen den richtigsten Weg zeigen, und haben wir jetzt den schönen Lobgesang, das Magnificat der Maria erwogen, so lasset uns davon zu dem noch viel herrlicheren Lobgesang der Engel bei der Geburt des Weltheilandes übergehen. Wir erflehen uns hierzu rc. Vater Unser </w:t>
      </w:r>
    </w:p>
    <w:p w14:paraId="36F50A07" w14:textId="77777777" w:rsidR="008A7782" w:rsidRDefault="008A7782" w:rsidP="008A7782">
      <w:pPr>
        <w:pStyle w:val="StandardWeb"/>
      </w:pPr>
      <w:r>
        <w:lastRenderedPageBreak/>
        <w:t xml:space="preserve">Evangel.: Luk. 2, 1 - 14. </w:t>
      </w:r>
    </w:p>
    <w:p w14:paraId="718E79C5" w14:textId="77777777" w:rsidR="008A7782" w:rsidRDefault="008A7782" w:rsidP="008A7782">
      <w:pPr>
        <w:pStyle w:val="StandardWeb"/>
      </w:pPr>
      <w:r>
        <w:t xml:space="preserve">Nichts zieht in diesem Berichte des heiligen Schriftstellers mehr unsere Aufmerksamkeit auf sich, als die Botschaft, welche der erhabene Bürger einer höheren Welt den erstaunten Hirten bringt, der allgemeine Lobgesang, womit eine ganze Schar seliger Geister den neugeborenen Heiland begrüßt; nichts konnte der Majestät Gottes und seines geliebten Sohnes angemessener, nichts bedeutungsvoller, sinnreicher, lieblicher und prachtvoller in den Augen der Menschen sein, als diese Klarheit des Herrn, welche die Dunkelheit jener unvergesslichen Nacht durchleuchtete, diese Menge himmlischer Heerscharen, die sich auf flüchtige Augenblicke jenen Hirten offenbarte, diese Worte der Weissagung, der Freude, des Dankes, der Weihe, womit sie den Eingang des Sohnes Gottes in diese Zeit feierten. Sie haben, dass ich so sage, den Ton angegeben, der von nun an in allen Christenseelen fortklingen sollte bis an das Ende der Tage. Sie haben den Text ausgesprochen, zu dessen Erklärung, zu dessen immer tieferem Verständnisse seitdem alle Jahrhunderte beigetragen haben, dessen unendlichen Sinn unsere Herzen immer deutlicher erkennen, immer froher empfinden, je mehr Christus eine Gestalt in uns gewinnt. Sic geben uns durch ihre ganze Erscheinung die herzerhebendsten Erinnerungen und Hoffnungen, mit welchen wir dieses glorreiche Fest noch heute am würdigsten und gesegnetsten feiern. Deswegen will ich unter dem Beistande Gottes jetzt vorstellen: </w:t>
      </w:r>
    </w:p>
    <w:p w14:paraId="01E2627F" w14:textId="77777777" w:rsidR="008A7782" w:rsidRDefault="008A7782" w:rsidP="008A7782">
      <w:pPr>
        <w:pStyle w:val="StandardWeb"/>
      </w:pPr>
      <w:r>
        <w:t xml:space="preserve">Eine Betrachtung über die himmlischen Heerscharen bei der Geburt unsers Erlösers. </w:t>
      </w:r>
    </w:p>
    <w:p w14:paraId="64E95336" w14:textId="77777777" w:rsidR="008A7782" w:rsidRDefault="008A7782" w:rsidP="008A7782">
      <w:pPr>
        <w:pStyle w:val="StandardWeb"/>
      </w:pPr>
      <w:r>
        <w:t xml:space="preserve">Lasset uns jetzt im Geiste zurückkehren in jene große Stunde, von welcher das heutige Evangelium uns Bericht gibt, auf die Gefilde Judäas, in die Nähe von Bethlehem, in die stille Nacht, in welcher Gottes preiswürdigstes Wunder auf Erden geschehen ist. Lasset uns ganz an die Stelle jener redlichen Hirten uns versetzen, über deren Häuptern auf einmal der schweigende Himmel sich auftat, deren Augen etwas weit prachtvolleres sahen, als selbst der Prophet Elisa einst auf Dothans Gebirgen erblickte, deren Ohren die beste Botschaft vernahmen, die jemals den Sterblichen verkündigt worden ist, und Harmonien hörten, wie einst auch wir sie hören werden, wenn wir dort sind, wo die Harfen der vier und zwanzig Ältesten um den Stuhl des Lammes ertönen. Wir heben mit jenen Hirten unsere Häupter auf zu dieser entzückenden Erscheinung, und bemerken über die Heerscharen bei der Geburt unsers Erlösers zunächst: </w:t>
      </w:r>
    </w:p>
    <w:p w14:paraId="662A3DD9" w14:textId="77777777" w:rsidR="008A7782" w:rsidRDefault="008A7782" w:rsidP="008A7782">
      <w:pPr>
        <w:pStyle w:val="StandardWeb"/>
      </w:pPr>
      <w:r>
        <w:rPr>
          <w:rStyle w:val="Fett"/>
          <w:rFonts w:eastAsiaTheme="majorEastAsia"/>
        </w:rPr>
        <w:t>Sie erinnern uns, von wannen Christus der Herr zu uns gekommen ist.</w:t>
      </w:r>
      <w:r>
        <w:t xml:space="preserve"> Nicht geringer, nicht unscheinbarer, nicht widersprechender allen Erwartungen Israels und selbst dem Scheine nach allen Schilderungen der Propheten von seiner Hoheit konnten die Umstände sein, unter welchen dieses Kind geboren wurde, dessen Eintritt in diese Zeit heute der Kreis des Erdbodens feiert. In der tiefsten Stille und Verborgenheit betritt es den Schauplatz dieser Welt; eine der Geringsten in Israel ist seine Mutter; die bitterste Armut empfängt es sofort bei seiner Geburt schon; ein Stall ist seine erste Wohnung und eine Krippe ist seine Wiege; die Sorgen des Mangels, die Seufzer der Not mischen sich in die Freude, womit es von Joseph und Maria begrüßt wird. Und durch dieses Kind sollten so große Dinge auf Erden geschehen? Das sollte der sein, von welchem dem Abraham verheißen war: „durch deinen Samen sollen gesegnet werden alle Geschlechter auf Erden;“ von welchem Jakob sterbend sprach: „Herr, ich warte auf dein Heil;“ von welchem David nach Gottes Wort gehofft hatte, dass durch ihn der Stuhl seines Königreiches ewiglich bestehen werde? Das sollte der Herzog sein, der über das Volk Israel Herr sei, der Held, dem die Völker anhangen würden, der König, der wohl regieren und Recht und Gerechtigkeit anrichten würde auf Erden, der Sohn Gottes, dessen Ausgang von Anfang und Ewigkeit her gewesen ist? Das sollte der sein, von welchem es </w:t>
      </w:r>
      <w:r>
        <w:lastRenderedPageBreak/>
        <w:t xml:space="preserve">heißt: „Ein Kind ist uns geboren, ein Sohn ist uns gegeben, welches Herrschaft ist auf seiner Schulter, und er heißet Wunderbar, Rat, Kraft, Held, Ewigvater, Friedefürst?“ - </w:t>
      </w:r>
    </w:p>
    <w:p w14:paraId="7D9388A4" w14:textId="77777777" w:rsidR="008A7782" w:rsidRDefault="008A7782" w:rsidP="008A7782">
      <w:pPr>
        <w:pStyle w:val="StandardWeb"/>
      </w:pPr>
      <w:r>
        <w:t xml:space="preserve">Allerdings, allerdings, er ist es, und kein anderer; und er ist wohl zu erkennen auch in dieser äußersten Erniedrigung, er bringt sein Zeugnis mit sich, selbst indem er als ein schwacher Säugling in einer Krippe liegt, dass er aus des Vaters Schoße zu uns gekommen ist. Schau hinauf, o mein Geist, über die niedere Hütte, in welcher er geboren wird, durch die dunkle Nacht, die sein Kommen verhüllt; siehe die majestätische Klarheit des Herrn über Bethlehem leuchten, siehe die offenen Pforten des Himmels, aus welchen dieser Glanz sich ergießt; siehe die Heerscharen seliger Geister, mächtiger Engel, die mit ihm herab gekommen sind; höre die Worte ihres Preises, ihres Triumphes - und merke daraus etwas von den Wundern Gottes, die hier geschehen, von der Hoheit, von der unaussprechlichen Größe desjenigen, der dort in der Stadt Davids geboren worden ist! Sie kennen ihn, diese glücklichen Bürger einer höheren Welt; sie haben schon längst getan und werden immer tun, wie geschrieben steht: „Es sollen ihn auch alle Engel Gottes anbeten;“ sie haben den in des Vaters Schoße gesehen, den sie jetzt in einer Krippe erblicken, und ihre Ehrfurcht, ihre Liebe gegen ihn wird durch das, was sie jetzt sehen, nur größer; sie haben ihn herab begleitet von dem Throne seiner Herrlichkeit in diese Hütten des Elends, wie sie ihn einst am Ende der Tage wieder begleiten werden, wenn er kommen wird zu richten die Lebendigen und die Toten; sie preisen frohlockend die Wunder seiner Erbarmung und Liebe. Erkenne denn, meine Seele, mit ihnen in diesem Menschenkinde zugleich den eingeborenen Sohn des ewigen Vaters; merke schon aus der sonst nie gesehenen Pracht, die seinen Eingang in diese Zeit umstrahlt, dass dieses derjenige ist, der allein, wenn von göttlichen Dingen die Rede ist, von sich sagen kann: „Wir reden, das wir wissen, und zeugen, was wir gesehen haben;“ der allein sagen kann: „Ich und der Vater sind eins, wer mich sieht, der sieht den Vater; alle Dinge sind mir übergeben von meinem Vater - Ich bin das Licht der Welt - Ich bin das Brot des Lebens, das vom Himmel kommt - Ich gebe meinen Schafen das ewige Leben, und sie werden 'nimmermehr umkommen, und Niemand wird sie mir aus meiner Hand reißen - Niemand kommt zum Vater, denn durch mich.“ Erkenne hier schon den, von welchem die Apostel, getrieben von dem Heiligen Geiste, einmütig bezeugen: „Niemand hat Gott je gesehen, der eingeborene Sohn, der in des Vaters Schoße ist, der hat es uns verkündiget - Es ist in keinem andern Heil, ist auch kein anderer Name den Menschen gegeben, darin wir sollen selig werden - In ihm wohnte die Fülle der Gottheit leibhaftig - Welcher ist Gott, über alles hochgelobt in Ewigkeit - Kündlich groß ist das gottselige Geheimnis, Gott ist geoffenbart im Fleisch, gerechtfertigt im Geist, erschienen den Engeln, gepredigt den Heiden, geglaubt von der Welt, aufgenommen in die Herrlichkeit.“ Fürwahr, schon aus der Begleitung, in welcher er erscheint, aus den Dienern, mit welchen er kommt, aus den Worten, womit sie ihn ankündigen, kannst du sehen, von wannen Christus der Herr zu uns gekommen ist, als er in Bethlehem geboren ward; du siehst das Haus noch hinter ihm offen stehen, das er um unseretwillen verlassen hat; du siehst die Klarheit noch leuchten, die er dort bei dem Vater gehabt, ehe die Welt war; du hörst den Klang der himmlischen Lobgesänge noch tonen, unter denen der, so über Cherubim sitzet, je und je dort gewohnt hat, wo ihn die Morgensterne mit einander lobten und alle Kinder Gottes ihm jauchzten. - Nicht weniger gewiss haben wir über die himmlischen Heerscharen bei seiner Geburt zu bemerken: </w:t>
      </w:r>
    </w:p>
    <w:p w14:paraId="1FEE017A" w14:textId="77777777" w:rsidR="008A7782" w:rsidRDefault="008A7782" w:rsidP="008A7782">
      <w:pPr>
        <w:pStyle w:val="StandardWeb"/>
      </w:pPr>
      <w:r>
        <w:rPr>
          <w:rStyle w:val="Fett"/>
          <w:rFonts w:eastAsiaTheme="majorEastAsia"/>
        </w:rPr>
        <w:t>Sie weissagen uns den ganzen Segen seiner Erscheinung.</w:t>
      </w:r>
      <w:r>
        <w:t xml:space="preserve"> Dass es Engel waren, welche dort den Lobgesang anstimmten: „Ehre sei Gott in der Höhe, Friede auf Erden, und den Menschen ein Wohlgefallen“ - das bezeugt uns schon der Inhalt dieses Lobgesanges. Das Licht himmlischer Weisheit gibt sich in diesen Worten kund; der Geist Gottes, der allein ein Geist der Weissagung ist, hat sie ihnen auf die unsterblichen Lippen gelegt. Man sieht, sie waren genau bekannt mit dem Ratschlusse Gottes zur Erlösung der Menschen, der durch Christum </w:t>
      </w:r>
      <w:r>
        <w:lastRenderedPageBreak/>
        <w:t xml:space="preserve">vollführt werden sollte; sie sahen klar hinaus in die weiten Fernen der Zukunft; sie überschauten mit seligen Blicken den ganzen Weg des Sieges und des Segens, den der Herr vom Himmel auf dieser Erde zurücklegen sollte, den ganzen wunderbaren Plan der ewigen Weisheit und Liebe, den ganzen Umfang der Wohltaten, die zusammen das göttliche Erlösungswerk bilden. „Ehre sei Gott in der Höhe!“ rufen die Engel. Es ist der Sieg über die Obrigkeit der Finsternis und Gewalt der Hölle, es ist das schöne Reich des Lichtes und der Wahrheit, es ist die Erkenntnis und Verehrung des allein wahren lebendigen Gottes, was sie damit meinen. Sie sehen von nun an die furchtbaren Vollwerke des Fürsten der Finsternis zerstört werden, die Altäre der falschen Götter in den Staub sinken, und das heilige Bild der Gottheit wieder glänzen an dem erlösten wiedergeborenen Menschengeschlechts sie sehen den Menschen durch Christum wieder werden, was er von Anfang zu sein auserkoren war, einen Diener und Priester des Höchsten, der in dem großen Tempel dieser Welt dem Ewigen sein Dankopfer darbringt. „Friede auf Erden!“ Die Kämpfe des zweifelnden Verstandes werden aufhören, denn der König der Wahrheit bringt Entscheidung und unumstößliche frohe Gewissheit; die Kümmernisse des zagenden Gewissens werden gestillt werden, denn der Versöhner und Fürsprecher bei dem Vater bringt Vergebung und Begnadigung; die Wunden des blutenden Herzens sollen geheilt werden, denn der Tröster aller Mühseligen und Beladenen ist da, ihnen Erquickung und Ruhe für ihre Seelen zu bringen; die Schrecken des Todes werden sich verlieren, denn der Überwinder des Todes nimmt ihm seine Macht und bringt das Leben und ein unvergängliches Wesen an das Licht durch sein Evangelium; der Krieg, den der unglückliche Mensch durch die Sünde mit Gott führt, wird aufhören, denn der Fürst des Friedens kommt, der aus Gottes Feinden Gottes Kinder macht. Höret hier, was er vor sich her verkündigen lässt: „Friede, Friede, beides denen die in der Ferne und denen die in der Nähe sind!“ „Nun wir denn sind gerecht worden durch den Glauben, so haben wir Friede mit Gott durch den Herrn Jesum Christum.“ „Und den Menschen ein Wohlgefallen!“ Es ist die Begnadigung der gefallenen Menschheit, die Wiederherstellung unserer ursprünglichen Ehre und Glückseligkeit, die Wiederaufnahme in das Kindesrecht bei Gott, die Wiedereinführung in das verlorene Paradies - es ist die Vergebung der Sünden, die Auferweckung vom Tode, die Rechtfertigung im Gerichte und das ewige Leben, was hiermit angedeutet ist. Denn der, so da spricht: das ist mein lieber Sohn, an dem ich Wohlgefallen habe, der hat nun auch ein Wohlgefallen an allen, die durch den Glauben mit diesem sich vereinigen und also in Christo von ihm erfunden werden, wie St. Paulus sagt Ephes. am ersten: „Er hat uns verordnet zur Kundschaft gegen ihn selbst durch Jesum Christum nach dem Wohlgefallen seines Willens; zu Lobe seiner herrlichen Gnade, durch welche er uns hat angenehm gemacht in dem Geliebten.“ - Von den himmlischen Heerscharen bei der Geburt unsers Erlösers bemerken wir daher ferner: </w:t>
      </w:r>
    </w:p>
    <w:p w14:paraId="08BB6F94" w14:textId="77777777" w:rsidR="008A7782" w:rsidRDefault="008A7782" w:rsidP="008A7782">
      <w:pPr>
        <w:pStyle w:val="StandardWeb"/>
      </w:pPr>
      <w:r>
        <w:rPr>
          <w:rStyle w:val="Fett"/>
          <w:rFonts w:eastAsiaTheme="majorEastAsia"/>
        </w:rPr>
        <w:t>Sie bezeugen uns, je herrlicher ein Geschöpf ist, desto freudiger gibt es Christo die Ehre.</w:t>
      </w:r>
      <w:r>
        <w:t xml:space="preserve"> Als Boten seines Ruhmes, als Herolde seiner Majestät, als Diener seines Willens, als Bewunderer seiner Werke, als Verehrer und Anbeter seines göttlichen Wesens offenbaren sich uns diese himmlischen Heerscharen. Ihm zu Ehren lassen sie den Glanz ihrer unsterblichen Schönheit leuchten in die Augen der Menschen; ihm und dem, der ihn gesandt hat, zum Preise lassen sie den Klang ihrer Loblieder weithin über die Erde erschallen; in das Geheimnis dieser Wunder Gottes zu schauen lüftet ihre erhabene Weisheit, von Dankbarkeit und Liebe gegen ihn überfließen ihre seligen Herzen. Ja, umringet ihn noch einmal in zärtlicher Ehrfurcht und Liebe, ihr heiligen Bürger des Himmels! Er wird nun eine Zeit lang eurer ermangeln, es wartet nun der Verachtung, des Hasses, des bittersten Undanks in dieser Welt genug auf ihn. Ja, singet und spielet ihm noch einmal mit euren goldenen Harfen um seine Krippe her, ihr majestätischen Engel - bringet ihm noch einmal den süßen Duft eures Weihrauchs, die edlen Opfer eures Preises dar! Ihr kennet ihn, aber die Welt kennet ihn nicht; ihr liebet ihn, aber die elenden Menschen lieben größtenteils die Finsternis mehr, als das </w:t>
      </w:r>
      <w:r>
        <w:lastRenderedPageBreak/>
        <w:t xml:space="preserve">Licht. Er hat von nun an einen Weg zu wandeln, auf welchem er das Widersprechen der Sünder gegen sich erdulden, die schmählichsten Lästerungen, die feindseligsten Behandlungen der Gottlosen erfahren muss, auf welchem zuletzt das Hohngelächter der Hölle um ihn her erschallen wird, bis dass er sich endlich mit Preis und Ehre gekrönt wieder dahin erhebt, von wo er herabgekommen ist. </w:t>
      </w:r>
    </w:p>
    <w:p w14:paraId="19B43478" w14:textId="77777777" w:rsidR="008A7782" w:rsidRDefault="008A7782" w:rsidP="008A7782">
      <w:pPr>
        <w:pStyle w:val="StandardWeb"/>
      </w:pPr>
      <w:r>
        <w:t xml:space="preserve">Ja, Christen, der sicherste Maßstab der Erleuchtung und inneren Würde eines vernünftigen Wesens ist seine Gesinnung gegen den Heiland der Welt. Je mehr Wahrheit und Heiligkeit in ihm ist, je tiefer es schon aus dem Quell des Lichts und des Lebens geschöpft hat, desto größer wird seine Vorstellung von Christo, desto tiefer seine Demut gegen ihn, desto wärmer seine Liebe zu ihm sein, desto inniger und schöner der Preis, womit es ihn lobet. Das sehet ihr an einem Johannes dem Täufer, an den hohen Aposteln, diesen brennenden und scheinenden Lichtern mitten unter einem unschlachtigen und verkehrten Geschlechte; das an allen den edelsten Zierden des christlichen Namens, das an jenen reinen, gewaltigen und seligen Geistern, die ihn bei seiner Menschwerdung begleiteten. Aber je mehr die Finsternis in einer Seele noch herrschet, je mehr sie noch der Eitelkeit, dem Fleische, der Welt, der Sünde zugewendet und mit der Gesinnung des Erzfeindes befleckt ist, desto geringer wird sie auch von Christo denken, desto gleichgiltiger, kaltsinniger, liebloser und undankbarer, ja desto feindseliger und bitterer gegen ihn gesinnt sein. Das sehet ihr in den Zeiten, in welchen er auf Erden wandelte, an allen seinen Gegnern, von den eigennützigen Gadarenern und nichtswürdigen Pharisäern an bis zu Kaiphas, Herodes, Pilatus und Judas; das findet sich so in allen späteren Zeiten. Menschen konnten und können ihn schmähen, aber die Engel Gottes preisen ihn; Teufel müssen ihn hassen, aber die Erlösten und Auserwählten, die Heerscharen des Himmels huldigen ihm in ewiger Ehrfurcht und Liebe, und sprechen: „Lob und Ehre und Weisheit und Dank und Preis, und Kraft und Stärke sei unserm Gott von Ewigkeit zu Ewigkeit!“ - Eben so gewiss haben wir über die himmlischen Heerscharen bei der Menschwerdung des Sohnes Gottes auch dieses zu bemerken: </w:t>
      </w:r>
    </w:p>
    <w:p w14:paraId="314D9FCF" w14:textId="77777777" w:rsidR="008A7782" w:rsidRDefault="008A7782" w:rsidP="008A7782">
      <w:pPr>
        <w:pStyle w:val="StandardWeb"/>
      </w:pPr>
      <w:r>
        <w:rPr>
          <w:rStyle w:val="Fett"/>
          <w:rFonts w:eastAsiaTheme="majorEastAsia"/>
        </w:rPr>
        <w:t>Sie zeigen uns die innige Verbindung zwischen Himmel und Erde.</w:t>
      </w:r>
      <w:r>
        <w:t xml:space="preserve"> Zwischen dem Himmel und der Hölle ist eine große Kluft befestiget, sagt uns der Herr, dass die da wollen hinauf oder hinab fahren, nicht können. Aber zwischen dem Himmel und der Erde ist dieses nicht der Fall, besteht vielmehr ein freundschaftliches inniges Verhältnis, findet wohl eine größere, mannigfaltigere, tröstlichere Gemeinschaft Statt, als wir es wissen und fassen. Das sagt uns die ganze heilige Geschichte der Offenbarungen Gottes, das verkündigen uns die häufigen Erscheinungen hilfreicher, warnender, rettender Engel des Lichts, das bestätigen uns die Worte des Herrn: „Es wird Freude sein vor den Engeln im Himmel über einen Sünder, der Buße tut - Sehet zu, dass ihr nicht Jemand von diesen Kleinen verachtet, denn ich sage euch, ihre Engel im Himmel sehen allezeit das Angesicht meines Vaters im Himmel.“ Das bezeuget uns bei der Geburt unsers Erlösers die Schar der vollkommeneren Wesen, von der wir ihn umgeben sehen. Wenn wir die Freude bemerken, mit welcher sie den Hirten das erschienene Heil verkündigen, die zärtliche Teilnahme, welche sie an dem Schicksal der Menschen beweisen, den dankbaren Preis, mit welchem sie Gott für diese uns erzeigte Gnade loben - wie genau muss ihre Kenntnis unsers Zustandes, wie groß ihre Freundschaft gegen uns, wie innig ihre Gemeinschaft mit uns sein! Und könnten wir uns darüber verwundern? Sollten wir hierin etwas Unglaubliches, Unbegreifliches finden? Ehren sie nicht denselbigen Herrn und König, wie wir? Erkennen sie nicht in uns ihre Verwandten, ihre jüngeren Geschwister, die künftigen Mitgenossen ihrer Seligkeit? Ist es nicht die reinste Liebe gegen alle Kinder Gottes, welche ihre Herzen erfüllt? „Sind sie nicht allzumal dienstbare Geister, ausgesandt zum Dienst um derer willen, die ererben sollen die Seligkeit?“ „Lagert sich nicht der Engel des Herrn um die her, so ihn fürchten, und hilft ihnen aus?“ </w:t>
      </w:r>
    </w:p>
    <w:p w14:paraId="09F8953B" w14:textId="77777777" w:rsidR="008A7782" w:rsidRDefault="008A7782" w:rsidP="008A7782">
      <w:pPr>
        <w:pStyle w:val="StandardWeb"/>
      </w:pPr>
      <w:r>
        <w:lastRenderedPageBreak/>
        <w:t xml:space="preserve">Und lasset uns noch einen Schritt weiter gehen; lasset uns eine Vermutung wagen, die wir zwar nicht als Wahrheit behaupten können, die aber des Wahrscheinlichen viel hat. Wer waren wohl jene schimmernden Heerscharen, die wir dort erblicken? Welche Bürger des Himmels mögen sich ihnen wenigstens beigesellt haben? Wenn ich höre, dass der Herr zu den Juden sagt: „Abraham euer Vater war froh, dass er meinen Tag sehen sollte, und er sah ihn und freute sich;“ wenn ich sehe, dass bei der Verklärung Christi Moses und Elias ihm zur Seite stehen und sich über sein Erlösungswerk unterreden - sollte ich mich da nicht der willkommenen Vermutung überlassen dürfen, dass es die gläubigen Erzväter, die frommen Könige, die heiligen längst in dem Herrn entschlafenen Propheten Israels waren, die dort in ihrer unsterblichen Schönheit sich ihren späten Nachkommen zeigten, die dort in seliger Eintracht sich versammelt hatten, um den in diese Zeit zu begleiten, auf den sie gehofft, von dem sie geweissagt, dessen sie sich mit ihren Zeitgenossen getröstet, nach dem sie lebenslang sich gesehnt hatten? Vielleicht, o Stammvater der Gläubigen, ehrwürdiger Abraham, warst du dabei, als derjenige deiner Nachkommen nach dem Fleisch geboren wurde, durch welchen gesegnet werden sollten alle Geschlechter auf Erden; vielleicht, weissagender Jakob, sahst du dort mit deinen Augen dein Wort sich erfüllen: „Es wird das Zepter von Juda nicht entwendet werden, noch ein Meister von seinen Füßen, bis dass der Held komme, dem werden die Völker anhangen;“ vielleicht, ihr Männer Gottes, Moses und Elias, und du, großer Jesaias, erleuchteter Jeremias, erhabener Ezechiel, heldenmütiger Daniel, und ihr alle, ihr edlen Zeugen und Herolde des Herrn aus grauer Vorzeit, vielleicht war euch vergönnt, denjenigen in Person in diese Welt einzuführen, den ihr vom Geiste Gottes getrieben mit euern Worten längst verkündiget hattet; vielleicht, o David, hießest du selbst hier deinen großen Erben willkommen; vielleicht, ihr lang und tief bekümmerten Stammeltern unsers Geschlechtes , weintet ihr dort süße Freudentränen und sankt mit anbetendem Dank nieder vor dem, durch welchen der Schlange der Kopf zertreten und das schwere Unglück eures Falles auf immer wieder gut gemacht werden sollte! Doch wie dem auch sein möge, wir bemerken von den himmlischen Heerscharen bei der Geburt unsers Erlösers ferner: </w:t>
      </w:r>
    </w:p>
    <w:p w14:paraId="2081A16C" w14:textId="77777777" w:rsidR="008A7782" w:rsidRDefault="008A7782" w:rsidP="008A7782">
      <w:pPr>
        <w:pStyle w:val="StandardWeb"/>
      </w:pPr>
      <w:r>
        <w:rPr>
          <w:rStyle w:val="Fett"/>
          <w:rFonts w:eastAsiaTheme="majorEastAsia"/>
        </w:rPr>
        <w:t>Sie enthüllen uns das Reich, in welches Christus uns einführt.</w:t>
      </w:r>
      <w:r>
        <w:t xml:space="preserve"> Ach unser Vaterland ist es, aus welchem diese seligen Geister herab gekommen sind; aus unserer Heimat leuchtet diese Klarheit, die sie umgibt; aus den lieblichen Wohnungen des ewigen Friedens ertönen diese Stimmen, die wir dort vernehmen! Als die Zeugen unsers Bürgerrechtes im Himmel dürfen wir diese Verklärten betrachten. Denn dass Christus der Herr nicht bloß dazu gekommen ist, um uns diese Handvoll Tage leichter zu machen, dass dieser König seinen Stuhl im Himmel bereitet hat und sein Reich über alles herrschet, dass alle seine Verheißungen unendlich weit über diese Spanne Zeit hinaus gehen, dass alle seine Wohltaten eine unvergängliche Dauer für uns haben sollen, dass er spricht: „Ich bin die Auferstehung und das Leben, wer an mich glaubt, der wird leben, ob er gleich stirbt, und wer da lebet und glaubet an mich, der wird nimmermehr sterben; wo ich bin, da soll mein Diener auch sein“ - dieses, meine Zuhörer, ist eben die große Freude, die durch ihn uns geschenkt worden, um deren willen unsere Seele den Herrn erhebet und unser Geist sich Gottes seines Heilandes freut. Darum heißt er seinen Himmel so prachtvoll sich auftun, auf dass wir etwas von unserer Zukunft erblicken möchten; darum lobsingen seine Engel so fröhlich, weil die Menschen ihnen gleich werden sollen. So sei mir denn heute froh gegrüßt, mein ewiges Vaterland! So freue dich heute, meine Seele, mit Freuden der Kinder Gottes deiner seligen Bestimmung! In seine Wohnungen sollst du über ein Kleines eingehen, aus denen dein Erlöser einst herabgekommen ist; jenen himmlischen Heerscharen sollst du durch ihn beigesellt werden, deren ewige Schönheit du dort so lieblich glänzen siehst; zum Schauen des Herrn sollst du erhoben werden, aus dessen Anschauen die Verklärten ihre Seligkeit schöpfen; in das Halleluja sollst du einstimmen vor seinem Throne, womit ihn die Cherubim und Seraphim preisen. „Herr, ich warte auf dein Heil!“ „Ich weiß, an wen ich glaube, und bin gewiss, dass er mir meine Beilage bewahren </w:t>
      </w:r>
      <w:r>
        <w:lastRenderedPageBreak/>
        <w:t xml:space="preserve">kann bis an jenen Tag.“ So müssen wir aber auch von jenen himmlischen Heerscharen billig zum Schlusse noch dieses bemerken: </w:t>
      </w:r>
    </w:p>
    <w:p w14:paraId="281A6D6C" w14:textId="77777777" w:rsidR="008A7782" w:rsidRDefault="008A7782" w:rsidP="008A7782">
      <w:pPr>
        <w:pStyle w:val="StandardWeb"/>
      </w:pPr>
      <w:r>
        <w:rPr>
          <w:rStyle w:val="Fett"/>
          <w:rFonts w:eastAsiaTheme="majorEastAsia"/>
        </w:rPr>
        <w:t>Sie ermahnen uns, was unser ganzes Leben sein soll.</w:t>
      </w:r>
      <w:r>
        <w:t xml:space="preserve"> Wenn wir das Fest der Menschwerdung des Sohnes Gottes feiern; wenn wir bedenken, was wir ohne ihn sein würden und was wir durch ihn werden sollen; wenn wir erwägen, was es ihn gekostet hat, uns zu erlösen; wenn wir gerührt uns um seine Krippe versammeln und dabei schon an das blutige Kreuz gedenken, an welchem er sein Werk vollendet hat, wenn uns hier die Wahrheit durchs Herz geht: „Ihr wisset die Gnade unsers Herrn Jesu Christi, dass, ob er wohl reich ist, ward er doch arm um euretwillen, auf dass ihr durch seine Armut reich würdet;“ wenn wir uns erinnern, mit welchem Rechte wir von seiner Geburt an unsre Zeit rechnen, welch eine unermessliche glückliche Veränderung durch ihn schon hienieden in allen unsern Verhältnissen vorgegangen ist; wenn wir die Ströme des Segens betrachten, die sich durch ihn von Tag zu Tag weiter auf Erden verbreiten; wenn wir auf unsere letzte Stunde hinblicken und auf den Trost, womit der Herr sie uns versüßen wird; wenn wir unsere Augen zu jener bessern Welt erheben, in jene unbeschränkte Ewigkeit, wo der Segen seiner Menschwerdung immer seligmachender sich uns offenbaren wird - welche Empfindungen müssen dann unsere Herzen ergreifen, mit welcher Innigkeit wird dann die Sorge in uns erwachen: „Wie soll ich dem Herrn vergelten alle seine Wohltat, die er an mir getan hat?“ </w:t>
      </w:r>
    </w:p>
    <w:p w14:paraId="18E4A320" w14:textId="77777777" w:rsidR="008A7782" w:rsidRDefault="008A7782" w:rsidP="008A7782">
      <w:pPr>
        <w:pStyle w:val="StandardWeb"/>
      </w:pPr>
      <w:r>
        <w:t xml:space="preserve">Die Antwort hierauf wird uns am kürzesten und einleuchtendsten durch den Lobgesang jener Engel gegeben. Ein Lob des Herrn, o christliche Seele, die du jenen edlen Geistern verwandt bist, ein Lob des Herrn, das soll dein Leben sein; ein fortwährendes Zeugnis feines Ruhmes, ein Spiegel, aus welchem seine Herrlichkeit leuchtet, ein unvergänglicher Beweis von der Macht und Hoheit, von der Liebe und Gnade seines Erlösers, das soll der Christ auf Erden und im Himmel sein. So erhebe denn ewig, meine Seele, den Herrn, und mein Geist freue sich Gottes seines Heilands! „Ich will den Herrn loben allezeit, sein Ruhm soll immerdar in meinem Munde sein! Meine Seele soll sich rühmen des Herrn, dass die Elenden hören und sich freuen! Preiset mit mir den Herrn, und lasset uns miteinander seinen Namen erhöhen!“ Ich sehe dich, o mein Erlöser, nicht bloß als ein Kind zu Bethlehem, sondern als den, der unsere Zuflucht ist für und für, ehe denn die Berge und die Erde und die Welt geworden, bist du Gott von Ewigkeit zu Ewigkeit! Ich sehe dich nicht nur in einer Krippe in Windeln gewickelt, sondern auch auf dem Throne deiner Majestät über alles erhöhet und mit einem Namen geschmückt, der über alle Namen ist, dass in dem Namen Jesu sich beugen sollen die Knie aller, die im Himmel, auf Erden und unter der Erde sind, und alle Zungen bekennen sollen, dass Jesus Christus der Herr aller ist, zur Ehre Gottes des Vaters! Ich sehe dich von allen Engeln angebetet, von allen Strahlen der Gottheit verherrlicht. Mein Leben und mein Ende preise dich, bis dass ich einst vor deinem Throne mit jener unzählbaren Menge aus allen Nationen, Zungen und Völkern dir singe: „Dem, der auf dem Stuhle sitzt, und dem Lamme sei Ehre und Herrlichkeit von Ewigkeit zu Ewigkeit!“ </w:t>
      </w:r>
    </w:p>
    <w:p w14:paraId="1652C2C4" w14:textId="77777777" w:rsidR="008A7782" w:rsidRDefault="008A7782" w:rsidP="008A7782">
      <w:pPr>
        <w:pStyle w:val="StandardWeb"/>
      </w:pPr>
      <w:r>
        <w:t xml:space="preserve">Amen. </w:t>
      </w:r>
    </w:p>
    <w:p w14:paraId="00069F44" w14:textId="77777777" w:rsidR="008A7782" w:rsidRDefault="008A7782" w:rsidP="008A7782">
      <w:pPr>
        <w:pStyle w:val="berschrift1"/>
      </w:pPr>
      <w:r>
        <w:t>Burger, Carl Heinrich August von - Am Christfest 1855.</w:t>
      </w:r>
    </w:p>
    <w:p w14:paraId="1918A0D0" w14:textId="77777777" w:rsidR="008A7782" w:rsidRDefault="008A7782" w:rsidP="008A7782">
      <w:pPr>
        <w:pStyle w:val="StandardWeb"/>
      </w:pPr>
      <w:r>
        <w:t>Text: Hebr. 2, 14-18.</w:t>
      </w:r>
      <w:r>
        <w:br/>
      </w:r>
      <w:r>
        <w:rPr>
          <w:rStyle w:val="Fett"/>
          <w:rFonts w:eastAsiaTheme="majorEastAsia"/>
        </w:rPr>
        <w:t xml:space="preserve">Nachdem nun die Kinder Fleisch und Blut haben, ist Er es gleicher Maßen teilhaftig geworden, auf dass er durch den Tod die Macht nähme dem, der des Todes Gewalt hatte, das ist dem Teufel, und erlöste die, so durch Furcht des Todes im ganzen Leben Knechte sein mussten. Denn er nimmt nirgend die Engel an sich, sondern den Samen Abrahams nimmt er an sich. Darum musste er allerdings seinen Brüdern gleich werden, </w:t>
      </w:r>
      <w:r>
        <w:rPr>
          <w:rStyle w:val="Fett"/>
          <w:rFonts w:eastAsiaTheme="majorEastAsia"/>
        </w:rPr>
        <w:lastRenderedPageBreak/>
        <w:t>auf dass er barmherzig würde, und ein treuer Hohenpriester vor Gott, zu versöhnen die Sünden des Volks. Denn darinnen er gelitten hat und versucht ist, kann er helfen denen, die versucht werden.</w:t>
      </w:r>
      <w:r>
        <w:t xml:space="preserve"> </w:t>
      </w:r>
    </w:p>
    <w:p w14:paraId="60DE0C60" w14:textId="77777777" w:rsidR="008A7782" w:rsidRDefault="008A7782" w:rsidP="008A7782">
      <w:pPr>
        <w:pStyle w:val="StandardWeb"/>
      </w:pPr>
      <w:r>
        <w:t xml:space="preserve">Unter den Festen des Kirchenjahres ist das heutige wie das erste, so durch seinen Gegenstand die Wurzel aller andern. Es preiset die Liebe des Vaters zu uns, die Er uns in Seinem Sohne bewiesen hat; es führt zur Aufschrift und zum Titel heiliger Festfreude den hohen Ausspruch: „Also hat Gott die Welt geliebt, dass Er Seinen eingeborenen Sohn gab, auf dass Alle, die an Ihn glauben, nicht verloren werden, sondern das ewige Leben haben.“ Dieser Gabe freuen wir uns heute; um ihretwillen suchen wir auch unsrerseits mit Gaben andre zu erfreuen; als die selbst reich Beschenkten greifen wir nach solchem Ausdruck, um das uns widerfahrene Glück kund zu geben; und o dass dieses Glück und diese Freude der Grundton und die Grundlage alles zeitlichen Ergötzens wäre, mit welchem in diesen Tagen Haus bei Haus erfüllt ist. Es würde eine Wirkung davon übrig bleiben, die nicht zeitlicher Natur ist, und an die irdische Christfestfreude könnte die ewige sich reihen ohne Sprung und ohne Unterbrechung. Wir wollen wenigstens, so viel an uns ist, Zeugnis geben von dem wahren Grunde der Lobgesänge, die in der ganzen Christenheit aus allen Kirchen und aus allen Häusern, wo Kinder Gottes wohnen, heute sich erheben, damit dem Herrn die Ehre, der Wahrheit des Evangeliums ihr Recht, und unsern Seelen die Ermunterung und Befestigung gegeben werde, deren wir bedürfen, soll eine Frucht der eilends vorüberziehenden Festzeiten uns erhalten werden. </w:t>
      </w:r>
    </w:p>
    <w:p w14:paraId="418DAAF1" w14:textId="77777777" w:rsidR="008A7782" w:rsidRDefault="008A7782" w:rsidP="008A7782">
      <w:pPr>
        <w:pStyle w:val="StandardWeb"/>
      </w:pPr>
      <w:r>
        <w:t xml:space="preserve">So lasset uns nach Anleitung des gewählten Textes in dieser Stunde davon sprechen, wie die Menschwerdung Jesu Christi als Tat der höchsten Liebe Gottes sich erweiset, </w:t>
      </w:r>
    </w:p>
    <w:p w14:paraId="72E3AEAC" w14:textId="77777777" w:rsidR="008A7782" w:rsidRDefault="008A7782" w:rsidP="008A7782">
      <w:pPr>
        <w:pStyle w:val="level1"/>
        <w:numPr>
          <w:ilvl w:val="0"/>
          <w:numId w:val="4"/>
        </w:numPr>
      </w:pPr>
      <w:r>
        <w:t>bei der Betrachtung dessen, was sie an sich selbst ist,</w:t>
      </w:r>
    </w:p>
    <w:p w14:paraId="23B0F57F" w14:textId="77777777" w:rsidR="008A7782" w:rsidRDefault="008A7782" w:rsidP="008A7782">
      <w:pPr>
        <w:pStyle w:val="level1"/>
        <w:numPr>
          <w:ilvl w:val="0"/>
          <w:numId w:val="4"/>
        </w:numPr>
      </w:pPr>
      <w:r>
        <w:t>durch die Erwägung der Gründe, welche Ihn dazu bewogen haben,</w:t>
      </w:r>
    </w:p>
    <w:p w14:paraId="56C6CA19" w14:textId="77777777" w:rsidR="008A7782" w:rsidRDefault="008A7782" w:rsidP="008A7782">
      <w:pPr>
        <w:pStyle w:val="level1"/>
        <w:numPr>
          <w:ilvl w:val="0"/>
          <w:numId w:val="4"/>
        </w:numPr>
      </w:pPr>
      <w:r>
        <w:t>im Hinblick auf die Frucht, die uns daraus erwächst.</w:t>
      </w:r>
    </w:p>
    <w:p w14:paraId="23440D6E" w14:textId="77777777" w:rsidR="008A7782" w:rsidRDefault="008A7782" w:rsidP="008A7782">
      <w:pPr>
        <w:pStyle w:val="StandardWeb"/>
      </w:pPr>
      <w:r>
        <w:t xml:space="preserve">Herr Jesu Christe, der Du unsre Armut nicht verschmäht hast, und bist zu uns gekommen, da wir fern von Dir und der Gemeinschaft Deines Lebens waren: siehe uns an, die wir allesamt nach Deinem Namen jetzt genannt sind, und erkenne Dein Eigentum. Mehre bei uns die Erkenntnis Deiner Liebe, gib Frucht des Wortes, welches von Dir zeuget; erhalte Dir ein großes Volk bei uns, in dem Du wohnest und Gestalt gewinnst, an dem Du Deine Lust siehst als an einer Frucht von Deiner Liebesarbeit. Erhöre und segne unter uns die Predigt von Deiner Gnade und Wahrheit allezeit und auch in dieser Stunde. Amen. </w:t>
      </w:r>
    </w:p>
    <w:p w14:paraId="04C40177" w14:textId="77777777" w:rsidR="008A7782" w:rsidRDefault="008A7782" w:rsidP="008A7782">
      <w:pPr>
        <w:pStyle w:val="berschrift2"/>
      </w:pPr>
      <w:r>
        <w:t>I.</w:t>
      </w:r>
    </w:p>
    <w:p w14:paraId="6E78F729" w14:textId="77777777" w:rsidR="008A7782" w:rsidRDefault="008A7782" w:rsidP="008A7782">
      <w:pPr>
        <w:pStyle w:val="StandardWeb"/>
      </w:pPr>
      <w:r>
        <w:t xml:space="preserve">Um nur annähernd zu verstehen, welch eine Liebestat es war, zu welcher der eingeborene Sohn Gottes herabstieg in die Welt, um sie zu vollbringen, muss man den Anfang derselben in das Auge fassen, welcher heute den Gegenstand unsrer Feier bildet: die Menschwerdung Jesu Christi nämlich als das was sie ist. Unser Text bestätigt sie uns in seinem ersten Worte: „Nachdem nun die Kinder Fleisch und Blut haben, ist Er es gleicher Maßen teilhaftig worden,“ - und spricht damit dasselbe unergründliche Geheimnis aus, von welchem der Evangelist Johannes zeuget: „Das Wort ward Fleisch und wohnte unter uns.“ Dass Gott mündlich verkehrte mit den Menschen und auch wohl einzelnen derselben in angenommener sichtbarer Gestalt erschien, das wäre etwas Neues nicht gewesen; auch wenn wir nichts sonst annehmen dürften, als dass dieser Verkehr mit unserm Geschlecht und diese sichtbare Bezeugung bei Christo durch die Dauer sich vor allen früheren Fällen ähnlicher Art ausgezeichnet habe, weil Er ein ganzes Leben lang sich unsern Sinnen wahrnehmbar und </w:t>
      </w:r>
      <w:r>
        <w:lastRenderedPageBreak/>
        <w:t xml:space="preserve">fassbar, in liebender Gemeinschaft nach unsrer Art und unserem Bedürfnis uns genähert habe, um uns der Gnade unsers Gottes und des Reichtums Seiner Güte zu versichern: so hätten wir entfernt noch nicht getroffen, was die Menschwerdung Christi wirklich in sich schließet. Er hat Sich nicht bloß als ein Mensch erzeigt in unsrer Mitte; Er ist Mensch geworden. Er hat nicht menschliche Gestalt bloß angenommen gleich als eine Hülle und Verkleidung; Er hat die menschliche Natur mit Sich verbunden in die Einheit Seiner göttlichen Person, also dass Jesus Christus von der Stunde Seiner geheiligten Empfängnis an wahrhaftig beides, Gott und Mensch, ist und es bleibet in Ewigkeit. Viel näher als den Eltern unseres Geschlechts im Paradiese, geschweige den Vätern Abraham bis Jakob, als zu Mose, David, den Propheten, ist der Herr jetzt zu uns getreten. Er ist geworden als unser Einer, ein Mitglied unsers Geschlechts, geboren von einem Weibe, nach Leib und Seele ein ganzer, wahrhaftiger Mensch, unser Bruder wie Alle, welche Adams Kinder sind, in nichts sich unterscheidend als darin, dass die Sünde kein Teil an Ihm hat, und dass Gott der Vater mit jener ewigen unwandelbaren Liebe, die auf dem Sohne ruhte, ehe der Welt Grund gelegt ward, fortan den Mensch gewordenen umfasst und dadurch mit einem neuen, noch nicht da gewesenen Band der Liebe sich auch mit uns, den Brüdern Christi durch die gleiche menschliche Natur, verbindet. </w:t>
      </w:r>
    </w:p>
    <w:p w14:paraId="31AEE44B" w14:textId="77777777" w:rsidR="008A7782" w:rsidRDefault="008A7782" w:rsidP="008A7782">
      <w:pPr>
        <w:pStyle w:val="StandardWeb"/>
      </w:pPr>
      <w:r>
        <w:t xml:space="preserve">Viel zu wenig achten wir häufig auf die Tiefen dieser Tat des Herrn; viel zu leicht und oberflächlich gehen wir über das Geheimnis hinweg, das hier vor uns aufgedeckt wird. Bald schauen wir den Herrn so an, als sei Seine Menschheit nur ein Gewand gewesen, das Er wieder abgestreift habe, aus dem Er wieder von uns zurückgetreten sei in die Ferne, habe als Gott aus Gott Sich losgeschält aus der umhüllenden Gestalt des Fleisches und sei wieder worden, wie Er vorher gewesen, aufs neue von uns geschieden durch die ganze Kluft, die Gott von den Geschöpfen scheidet; - als Frucht Seiner Einkehr aber haben wir bloß die Erinnerung an Sein Wort und an Seine Lehre. Oder wir kommen zu demselben dürftigen Ergebnis, indem wir zwar den Menschen Jesus uns als verklärt und von Gott erhöhet denken, aber nicht fest behalten, dass dieser Mensch zugleich wahrhaftig Gott ist, mit dem Vater gleicher Macht und Ehre, ewig, gewaltig, herrlich, ein König aller Könige, und ein Herr aller Herren. Dann bleibt uns wiederum von Ihm nichts übrig als der weise Lehrer, als der Prophet, der Gesetzgeber, das Vorbild, der uns sagt und zeigt, was wir selbst leisten sollen und verpflichtet seien zu erringen. In beiden Fällen geht das Wesentliche, der Kern der Liebestat des Herrn uns verloren, und der rechte eigentliche Trost derselben bleibt uns verborgen, jene Wahrheit, die das Lied preist: </w:t>
      </w:r>
    </w:p>
    <w:p w14:paraId="1D78E997" w14:textId="77777777" w:rsidR="008A7782" w:rsidRDefault="008A7782" w:rsidP="008A7782">
      <w:pPr>
        <w:pStyle w:val="StandardWeb"/>
      </w:pPr>
      <w:r>
        <w:t xml:space="preserve">„Des sollt ihr billig fröhlich sein, </w:t>
      </w:r>
      <w:r>
        <w:br/>
        <w:t xml:space="preserve">dass Gott ist mit euch worden ein; </w:t>
      </w:r>
      <w:r>
        <w:br/>
        <w:t xml:space="preserve">Er ist geboren eu‘r Fleisch und Blut; </w:t>
      </w:r>
      <w:r>
        <w:br/>
        <w:t xml:space="preserve">eu‘r Bruder ist das ew'ge Gut.“ </w:t>
      </w:r>
    </w:p>
    <w:p w14:paraId="42A5FF40" w14:textId="77777777" w:rsidR="008A7782" w:rsidRDefault="008A7782" w:rsidP="008A7782">
      <w:pPr>
        <w:pStyle w:val="StandardWeb"/>
      </w:pPr>
      <w:r>
        <w:t xml:space="preserve">Denn unser Fleisch und Blut ist Sein eigenes geworden, und mit dem gleichen Rechte, mit dem die Heerscharen des Himmels in Ihm ihren Herrn und Gott erkennen, den sie ehren, dem sie dienen als ihrem Haupt und ihrem Fürsten, in dem sie schauen das Ebenbild des unsichtbaren Gottes, den Abglanz Seiner Herrlichkeit: mit gleichem Rechte nennt Ihn der Apostel den Menschen Jesus Christus als den Einen Mittler zwischen Gott und den Menschen. Denn Er ist beides, und dass Er dieses Mittleramt vollführen könne, verschmähte er die Niedrigkeit des Fleisches nicht, nicht die Bedürftigkeit der sterblichen Natur, nicht ihre Armut, ihre Schwachheit. Er will in nichts von uns sich unterscheiden, die Er gekommen ist zu retten, als in der Macht, die uns zum Heil Ihm dienet; sonst ist Er „gleicher Maßen,“ wie wir selbst es sind, des Fleisches und des Bluts teilhaftig worden. Wir können reden von dem „Blute, mit dem Gott selber die Gemeinde Sich erworben“ (Apostelgesch. 20, 28); denn der </w:t>
      </w:r>
      <w:r>
        <w:lastRenderedPageBreak/>
        <w:t xml:space="preserve">am Kreuz Sein Blut vergossen hat, ist Gott und Mensch; Gott hat für uns gelitten, ist für uns gestorben. Aus dieser Erkenntnis steigt uns erst die Freude anbetender Verwunderung auf; nun ahnen und merken wir etwas von dem Geheimnis, darein die Engel gelüstet hat zu schauen (1. Petri 1, 12) in der Christnacht; und wenn der Apostel ausruft: „Gott aber sei Dank für Seine unaussprechliche Gabe“ 2. Kor. 9, 15, so ist uns doch nicht gar verborgen, welcher Art diese Gabe ist. Mehr könnte auch wahrlich Gott für uns nicht geben als Sich selber. </w:t>
      </w:r>
    </w:p>
    <w:p w14:paraId="753E1955" w14:textId="77777777" w:rsidR="008A7782" w:rsidRDefault="008A7782" w:rsidP="008A7782">
      <w:pPr>
        <w:pStyle w:val="StandardWeb"/>
      </w:pPr>
      <w:r>
        <w:t xml:space="preserve">Mit Seinem Sohne hat Er sein eigen Herz und Seine ganze Liebe uns geschenkt, und so geschenkt, dass Er ewiglich mit uns verbunden bleibet. Er kann von uns nun nimmer lassen, wie das Lied freudig jauchzend ruft: </w:t>
      </w:r>
    </w:p>
    <w:p w14:paraId="6A5EBEF9" w14:textId="77777777" w:rsidR="008A7782" w:rsidRDefault="008A7782" w:rsidP="008A7782">
      <w:pPr>
        <w:pStyle w:val="StandardWeb"/>
      </w:pPr>
      <w:r>
        <w:t xml:space="preserve">„Er will und kann euch lassen nicht, </w:t>
      </w:r>
      <w:r>
        <w:br/>
        <w:t xml:space="preserve">setzt ihr auf Ihn eure Zuversicht. </w:t>
      </w:r>
      <w:r>
        <w:br/>
        <w:t xml:space="preserve">Es mögen euch viel fechten an, </w:t>
      </w:r>
      <w:r>
        <w:br/>
        <w:t xml:space="preserve">Trotz sei dem, der's nicht lassen kann. </w:t>
      </w:r>
      <w:r>
        <w:br/>
        <w:t xml:space="preserve">Zuletzt müsst ihr doch haben Recht; </w:t>
      </w:r>
      <w:r>
        <w:br/>
        <w:t xml:space="preserve">ihr seid jetzt worden Gottes Geschlecht. </w:t>
      </w:r>
      <w:r>
        <w:br/>
        <w:t xml:space="preserve">Des danket Gott in Ewigkeit, </w:t>
      </w:r>
      <w:r>
        <w:br/>
        <w:t xml:space="preserve">geduldig, fröhlich allezeit.“ </w:t>
      </w:r>
    </w:p>
    <w:p w14:paraId="4FD14247" w14:textId="77777777" w:rsidR="008A7782" w:rsidRDefault="008A7782" w:rsidP="008A7782">
      <w:pPr>
        <w:pStyle w:val="berschrift2"/>
      </w:pPr>
      <w:r>
        <w:t>II.</w:t>
      </w:r>
    </w:p>
    <w:p w14:paraId="29E8863F" w14:textId="77777777" w:rsidR="008A7782" w:rsidRDefault="008A7782" w:rsidP="008A7782">
      <w:pPr>
        <w:pStyle w:val="StandardWeb"/>
      </w:pPr>
      <w:r>
        <w:t xml:space="preserve">Aber was hat zu solcher Liebestat den Herrn bewogen? Den Grund zu dieser göttlich herablassenden Erbarmung müssen wir betrachten, um uns noch tiefer in den Staub zu beugen vor der Größe solcher Liebe. Fleisch und Blut hat Er angenommen, nachdem es die Kinder hatten, wie unser Text sagt, die Kinder nämlich, welchen Er gekommen ist Sich zu verbinden, auf dass Er in ihrem Fleisch ausrichtete, was sie nicht konnten, und als ihr Bürge und ihr Stellvertreter die Bande sprengte, in welchen sie gefesselt lagen. Nicht unsre Trefflichkeit und Tugend, nicht unser Vorzug oder unsre Ehre, nicht unsre Majestät und Würde ist's gewesen, die Ihn herabgezogen hat bis dahin, dass Er gleich geworden ist wie wir. Sondern in Seinem weiten Reiche sind wir die ärmsten, die hoffnungslosesten, elendesten gewesen, friedlos und unstet, matt gejagt und voll Not im Leben, ohne Trost im Sterben, und das Alles durch unsre Schuld, die einem Herrn Macht über uns gegeben hatte, der nichts kann als verstören und verderben, und dessen Joch kein Mensch Gewalt hat zu zerbrechen, weil es gestützt ist auf das Urteil Gottes über unsre Sünde. Der Feind wird uns genannt in unserem Texte, wenn uns als Grund der Menschwerdung des Herrn gesagt wird: „Auf dass Er durch den Tod die Macht nähme dem, der des Todes Gewalt hatte, das ist dem Teufel, und erlöste die, so durch Furcht des Todes im ganzen Leben Knechte sein mussten.“ Denn wie ein Missetäter, wenn ihm der Stab gebrochen ist, nichts vor sich sieht als das Ende, das sein wartet, und dem Nachrichter bereits heimgefallen ist, der über ihm sein Schwert schwingt: so ist der Mensch, so ferne Christus Jesus nicht sein Herr geworden ist und sein Erlöser, dem Tode und Gericht verfallen von der Stunde der Geburt an; und der des Todes Gewalt hat, den nennt unser Text: den Teufel. Denn auf die Sünde hat dieser seine Macht erbaut; die Grenzen seiner Gewalt erstrecken sich so weit, als sich der Abfall erstreckt von dem lebendigen Gott; „wer Sünde tut, der ist vom Teufel,“ schreibt Johannes, der heilige Apostel, der Prediger der Liebe, der Zeuge von der Gnade und der Wahrheit Jesu Christi. Er weiß, dass nur Ein Gott ist und Ein Licht und Leben; wer diesem Leben fremd ist, bleibt im Tode; ein Knecht der Sünde aber ist ihm fremd. Darum dass er verschmäht ein Eigentum des Herrn zu sein und ein Bild und Spiegel der Klarheit Gottes, zu dem er erschaffen gewesen ist von Anbeginn: darum muss er nun einem andern Herrn dienen, der ihn nicht fragt: Willst du auch oder nicht? der ihn lediglich von einer Sünde in die andre stürzt und seine Schuld häuft; der Tod ist ihm als Sold gewiss. </w:t>
      </w:r>
      <w:r>
        <w:lastRenderedPageBreak/>
        <w:t xml:space="preserve">Aber was ist dann alle Lust der Welt und alle ihre Freude als ein Rausch und Taumel, auf den ein schreckliches Erwachen des Gerichts folgt? Wer also den Tod zu fürchten hat, heißt der nicht mit Recht sein Leben lang ein Knecht? </w:t>
      </w:r>
    </w:p>
    <w:p w14:paraId="5872DA4E" w14:textId="77777777" w:rsidR="008A7782" w:rsidRDefault="008A7782" w:rsidP="008A7782">
      <w:pPr>
        <w:pStyle w:val="StandardWeb"/>
      </w:pPr>
      <w:r>
        <w:t xml:space="preserve">Das sah der Herr und es jammerte Ihn unser. Er verließ den Thron des Vaters und Seine Herrlichkeit; es konnte Seine Liebe sich nicht genügen lassen an aller Fülle seliger Freuden, die Er wohl haben mochte und besaß von Ewigkeit zu Ewigkeit bei Seinem Vater. Wir sollen mit Ihm teilen, mit Ihm erben, und dazu unterwirft er Sich dem Fluche für uns, und löst uns aus mit Seinem Tode, dass wir in Ihm die Frucht des Lebens finden und ewiglich genießen könnten. Das hat Er getan für uns; nicht für die Engel, die doch gewaltiger und herrlicher denn wir sind, die doch Ihm näher standen ihrer geistigen Natur nach. „Denn Er nimmt nirgend die Engel an Sich,“ sagt unser Text. „sondern den Samen Abrahams nimmt Er an sich.“ Denn wir waren die von Satans Macht Gebundenen, als Verführte des Erbarmers Bedürftigsten, und um unsertwillen vermag der Eingeborne Sohn des Vaters so weit herabzusteigen in die Tiefe menschlichen Elends, dass Er von Sich sagen darf: „Ich aber bin ein Wurm und kein Mensch, ein Spott der Leute und Verachtung des Volks“ (Ps. 22, 7). Ist schon der heiße Trieb des Mitleids anbetungswürdig, um dem Gott sich neiget zu dem unglücklichen verlorenen Geschöpf, so steiget der Preis dieser Liebe noch viel höher, wenn wir an unsre Schuld dabei und an die Tiefe unsres Abfalls denken. Aber gerade was uns selbst am meisten beuget, ja was wir erst recht sehen und beweinen lernen, wenn unsre Heilung schon begonnen hat, die furchtbare Gewalt der Sünde und durch sie den Einfluss und die Macht des Teufels und den Todesschrecken, der das schuldbeladene Leben abschließt; gerade diese äußerste und höchste Not, in welcher Schuld und Strafe sich durchdringen und vermischen, dass eines das andre deckt und vermehrt und stärket, sie ist der Grund, der Jesum Christum bewegt freiwillig bis zum Tode sich zu erniedrigen, ja bis zum Tode am Kreuz. Denn damit Er sterben könne für uns, darum ist Er Mensch geworden. Sem Tor war zwar das Ende Seines Lebens, aber für Ihn zugleich der Grund es anzufangen. Wir sterben, weil wir müssen und nicht anders können. Er ward ein Mensch freiwillig, aus tief eigenster Bewegung, um zu sterben. Die Bitterkeit des Todes auszukosten war von Anfang an Sein Ziel und Endzweck. Denn so kann Er nun seinen Tod darlegen und geltend machen als das Lösegeld und als den Kaufpreis unseres Lebens; und diese Liebe, die den Tod sucht, um darauf das Leben für uns zu gewinnen, die sei heute unser Preis- und Lobgesang; um ihretwillen feiern wir das Christfest. </w:t>
      </w:r>
    </w:p>
    <w:p w14:paraId="492DBDC0" w14:textId="77777777" w:rsidR="008A7782" w:rsidRDefault="008A7782" w:rsidP="008A7782">
      <w:pPr>
        <w:pStyle w:val="berschrift2"/>
      </w:pPr>
      <w:r>
        <w:t>III.</w:t>
      </w:r>
    </w:p>
    <w:p w14:paraId="7AD5394D" w14:textId="71A88BBE" w:rsidR="008A7782" w:rsidRDefault="008A7782" w:rsidP="008A7782">
      <w:pPr>
        <w:pStyle w:val="StandardWeb"/>
      </w:pPr>
      <w:r>
        <w:t xml:space="preserve">Aber der Text fährt fort die Größe dieser Liebe zu beschreiben, indem er auch die Frucht zeigt, die uns daraus erwächst für unsre ganze Wallfahrt durch dies Leben, Denn er sagt: „Daher musste Er allerdings Seinen Brüdern gleich werden, auf dass Er barmherzig würde, und ein treuer Hoherpriester vor Gott zu versöhnen die Sünde des Volks; denn darinnen Er gelitten hat und versucht ist, kann Er helfen denen, die versucht werden.“ - Es ist ein merkwürdiges Wort und ein tiefer Ausspruch, dass unser Text sagt: „Er musste Seinen Brüdern gleich werden, auf dass Er barmherzig würde.“ Ist es doch eitel Güte und Barmherzigkeit gewesen, die Ihn voraus bewogen hat uns gleich zu werden; was soll das heißen: Er sei es geworden, damit Er barmherzig würde? Geliebte in dem Herrn, lasst mich eine Begleichung ziehen. Es hat auch wohl ein reicher Mensch mit einem Armen Mitleid, und wir loben ihn, dass er es hat; der Arme freut sich seiner Liebe. Aber wie dem Elenden wirklich zu Mute ist, weiß doch so recht nur der, der seine Lage aus eigener Erfahrung kennt; nur der trifft auch die rechten Wege ihm zu helfen sicher, und gießt sein Mitleid nicht gleichsam nur ins Allgemeine aus über ihn, sondern fasst und begreifet das Einzelne der Not, welcher er abzuhelfen willig und bereit ist. Dessen Barmherzigkeit hat daher eine Kraft </w:t>
      </w:r>
      <w:r>
        <w:lastRenderedPageBreak/>
        <w:t xml:space="preserve">Vertrauen zu erwecken, wie es der nicht erwarten kann, der nicht die gleiche Schule kennt und durchgemacht hat. So ist es gewiss Barmherzigkeit gewesen, die den Sohn Gottes bewogen hat, Sich unser anzunehmen. Aber wie tief, wie zart, wie innig und eingehend und voll göttlich menschlichen Verständnisses für unser mannigfaltiges Bedürfen Sein Erbarmen in Wirklichkeit und Wahrheit sei, das lehrt uns unser Text ermessen aus dem Wege, den Er betreten hat zu unserem Heil, und hat, was menschliches Elend ist, gelernt aus eigener Erfahrung, hat brüderlich es selbst mit uns geteilt, so dass Ihm nichts, was uns bewegt, fremd und verborgen bleiben kann. Denn Er hat auch ein menschliches Herz im Busen, und weiß was menschlich ist; Er hat es ja als Mensch an Sich erlebt und empfunden. Dadurch ist Er „ein treuer Hoherpriester worden vor Gott zu versöhnen die Sünde des Volks.“ Er sühnt sie nicht als eine Ihm fremde, sondern als die Seines eigenen Geschlechts, die Er in Wahrheit auf Sich genommen hat und darum nun behandelt als die Seine. Denn ihren Fluch hat Er getragen, ihr Elend, ihre Bitterkeit hat Er genossen, vor keiner ihrer Folgen hat Er Sich zurückgezogen. Alles was menschliches Leiden, Schmerz und Gram genannt werden mag, damit ist Er vertraut geworden, und weil Er die ganze Tiefe dieses Jammers kennt und weiß und fühlt und durchgelebt hat, so ist Er wahrlich treu, dem Willen und der Kraft nach, und „darin Er gelitten hat und versucht ist, kann Er helfen denen, die versucht werden.“ - O dass wir nicht selbst </w:t>
      </w:r>
      <w:r w:rsidR="00873C7C">
        <w:t>Mutwillens</w:t>
      </w:r>
      <w:r>
        <w:t xml:space="preserve"> durch Gleichgültigkeit und Kälte den Trost uns raubten, der uns hier geboten wird; dass wir den Herrn, der uns so nahe getreten ist, nicht selbst uns wieder in die Ferne rückten durch schmähliche Missachtung Seiner Treue, in undankbarer, lästernder Verkennung der Barmherzigkeit, die Er als Gott von Ewigkeit gegen uns gehegt und als Mensch uns besiegelt hat, dass wir fürwahr nicht Ursache haben fürderhin daran zu zweifeln. Wie vielfach schlagen wir uns selbst fruchtlos herum mit Anfechtung und Druck der Seele, mit unsern mannigfachen Nöten und Gebrechen, kämpfen uns müde und matt und kommen doch nicht vorwärts, verstricken uns dabei immer tiefer in die Schlingen Satans, welcher unsrer Ohnmacht spottet! Was kann dich hindern deinen Freund zu suchen, Jesum Christum, der dich kennt und liebet, welcher deine Not zuvor weiß, dem Sein hohepriesterliches Herz bricht vor Erbarmen! Ihn laufe an, und mit der Mildigkeit, die keinen je hinausgestoßen hat, der zu Ihm kam, nimmt Er dich auf, verbindet deine Wunden, gießt darein Oel der Gnaden, heilenden und reinigenden Wein der Wahrheit, und pflegt dich als ein gefundenes Lamm bei Seiner Heerde, die Er weidet und beschützet, dass du Ihm nimmer sollst verloren werden. Kein Schmerz und keine Anfechtung ist, welche Er nicht wüsste; du brauchst nicht andre Helfer oder Mittler anzurufen, welche für dich bei Ihm bitten sollen, weil sie dir vermeintlich näher stehen. Näher als Er steht dir Niemand. Kein Mensch kennt dich wie Er, keiner liebt dich wie Er; von keinem hast du gleiche Liebespfänder je empfangen. So lass die Freude an dem menschgewordenen Herrn, deinem Bruder, heute aufgehen in deiner Seele als einen hellen Morgenglanz, der nimmer aufhört, und lerne in Seiner Liebe leben, wie Er mit dir gelebt hat und lebt kraft Seiner Liebe. Sein Herz ist nicht verwandelt, Seine Hand ist nicht verkürzt und Seine Treue nicht gemindert. Nur unser Unglaube, unsers Herzens Härtigkeit und Trägheit scheidet uns von Ihm. Wir geben Ihm Ursache zu der Klage, dass Er ein undankbares Volk umsonst geliebt hat, weil es nicht glauben und annehmen will, was ihm bezeugt wird und wovon es die Erfahrung der Millionen selig vollendeter Gerechten überführen sollte, deren Glaube und deren Liebe, und deren Kraft durch solchen Glauben und durch solche Liebe vor uns ausgebreitet liegt in der Geschichte. Wahrlich, dem Herrn misstrauen und sich selber quälen, und ohne Aussicht auf Erfolg und ohne Hoffnung arbeiten in verzehrender Mühseligkeit voll Furcht und Zweifel, indes die Freude in dem Herrn Berge vor uns ebnen würde: das ist kein Lob, damit wird Christus nicht geehrt, wir nicht gebessert. Sondern weil unser Herr barmherzig ist und treu, ein Hohepriester, welcher Mitleid hat mit unsrer Schwachheit und Macht hat über alles Fleisch, dass Er das ewige Leben gebe Allen, die der Vater zu Ihm weiset; und weil wir wahrlich Fleisch sind, dazu schwach und sündig und verloren, also gewiss die rechten Leute, welche Er gekommen ist zu retten: so lasset einen </w:t>
      </w:r>
      <w:r>
        <w:lastRenderedPageBreak/>
        <w:t xml:space="preserve">freudigen Entschluss uns fassen: Christo uns zu übergeben, in allen großen und in allen kleinen Nöten unseres Lebens, täglich, alle Stunden; in Leid und Freude, im Kampfe und im Vorschmack Seines Friedens, im Leben und im Sterben! Denn unser Tod ist überwunden, und Seine Geburt im Fleische ist der Grund unsrer Neugeburt zum ewigen Leben. Was Er begonnen hat, führt Er hinaus. Wir lassen nicht von Ihm. Er hält uns fest; denn wir sind Sein, so viele unser an Ihn glauben, und unser Ziel ist Seine Herrlichkeit. Von Bethlehem und von der Krippe durchs Kreuz empor zur Rechten Seines Vaters ist Sein Siegesgang gewesen. Aus Not und Tod, aus Fluch der Sünde zur Reinigkeit und Seligkeit in Ihm und zum Genuss Seiner Freude mit Ihm ist unser Weg. Ihn aufzuschließen für uns ist Er in das Fleisch gekommen; dass wir ihn freudig alle gehen, helfe Gott in Gnaden! Amen. </w:t>
      </w:r>
    </w:p>
    <w:p w14:paraId="610434E8" w14:textId="77777777" w:rsidR="008A7782" w:rsidRDefault="008A7782" w:rsidP="008A7782">
      <w:pPr>
        <w:pStyle w:val="berschrift1"/>
      </w:pPr>
      <w:r>
        <w:t>Calvin, Jean - Ein Heiland ward geboren</w:t>
      </w:r>
    </w:p>
    <w:p w14:paraId="796EA4E2" w14:textId="77777777" w:rsidR="008A7782" w:rsidRDefault="008A7782" w:rsidP="008A7782">
      <w:pPr>
        <w:pStyle w:val="StandardWeb"/>
      </w:pPr>
      <w:r>
        <w:rPr>
          <w:rStyle w:val="Fett"/>
          <w:rFonts w:eastAsiaTheme="majorEastAsia"/>
        </w:rPr>
        <w:t xml:space="preserve">Es geschah in diesen Tagen, dass ein Edikt von Kaiser Augustus erging, dass die ganze Welt gezählt würde. Diese erste Zählung fand statt, als Cyrenius in Syrien das Regiment hatte. Und es gingen alle, um sich einschreiben zu lassen, jeder in seine Stadt. Auch Joseph zog von Galiläa, aus der Stadt Nazareth, nach Judäa, in die Stadt Davids, die Bethlehem heißt, weil er aus dem Hause und der Verwandtschaft Davids war, - um sich einschreiben zu lassen mit Maria, die ihm zur Frau bestimmt war; die war schwanger. Und es begab sich, als sie da waren, da war es die Zeit, da sie gebären sollte. Und sie gebar ihren ersten Sohn und wickelte ihn in Windeln und legte ihn in eine Krippe, weil in der Herberge sonst kein Platz für sie war. Nun waren in derselben Gegend Hirten auf den Feldern, die hatten die Nachtwachen bei ihren Herden. Und siehe, der Engel des Herrn erschien, trat zu ihnen und die Klarheit des Herrn umleuchtete sie; und sie fürchteten sich sehr. Da sagte der Engel zu ihnen: Fürchtet euch nicht; denn siehe, ich verkündige euch große Freude, die das ganze Volk erfahren wird. Heut ist euch nämlich der Heiland geboren, welcher ist Christus der Herr, in der Stadt Davids. Und dies Zeichen sollt ihr haben: ihr werdet das Kind finden in Windeln gewickelt und in einer Krippe liegen. Und gleich war bei dem Engel eine Menge himmlischer Ritterschaft, die Gott lobten und sprachen: Ehre sei Gott in der Höhe und auf Erden Frieden den Menschen: sein Wohlgefallen. </w:t>
      </w:r>
      <w:r>
        <w:br/>
        <w:t xml:space="preserve">(Lukas 2,1-14) </w:t>
      </w:r>
    </w:p>
    <w:p w14:paraId="24B874EE" w14:textId="77777777" w:rsidR="008A7782" w:rsidRDefault="008A7782" w:rsidP="008A7782">
      <w:pPr>
        <w:pStyle w:val="StandardWeb"/>
      </w:pPr>
      <w:r>
        <w:t xml:space="preserve">Wir wissen, all unser Gut, all unsere Freude und Ruhe beruht in der Verbundenheit mit dem Sohn Gottes. Er ist unser Haupt und wir sein Leib; von ihm haben wir Leben, Heil und Glück. Und wir sehen ja auch, wie elend unsere Lage wäre, wenn wir nicht bei ihm eine Zuflucht hätten und in seiner Hut stünden. Es steht jedoch nicht in unserer Macht, so hoch zu kommen (wir können ja kaum auf der Erde kriechen); er seinerseits muss sich zu uns nahen und er hat sich uns ja genaht, da er bei seiner Geburt unser Fleisch angezogen hat und unser Bruder geworden ist. Wir könnten jetzt nicht unsre Zuflucht zu unserm Herrn Jesus Christ nehmen, der zur Rechten Gottes seines Vaters in der Herrlichkeit der Himmel sitzt, wenn er sich nicht so erniedrigt hätte, dass er ein sterblicher Mensch wurde und dasselbe Leben führte wie wir. Und wenn er Mittler zwischen Gott und den Menschen heißt, so heißt der doch noch ausdrücklich der Mensch, wie er ja aus demselben Grund auch Emmanuel heißt, d.h. Gott mit uns. </w:t>
      </w:r>
    </w:p>
    <w:p w14:paraId="536A87A1" w14:textId="77777777" w:rsidR="008A7782" w:rsidRDefault="008A7782" w:rsidP="008A7782">
      <w:pPr>
        <w:pStyle w:val="StandardWeb"/>
      </w:pPr>
      <w:r>
        <w:t xml:space="preserve">So oft wir also nach unserm Herrn Jesus Christ verlangen und in ihm Trost in all unserm Elend, sichern und unfehlbaren Schutz suchen, müssen wir bei seiner Geburt anfangen. Es heißt aber hier nicht nur, dass er Mensch gleich uns geworden ist, sondern er hat sich so sehr erniedrigt, dass er kaum noch zu den Menschen zählte. Herberge und Menschengemeinschaft sind ihm versagt, nur ein Stall, eine Krippe nehmen ihn auf. Daran sollen wir erkennen, wie </w:t>
      </w:r>
      <w:r>
        <w:lastRenderedPageBreak/>
        <w:t xml:space="preserve">Gott den unendlichen Schatz seiner Güte über uns ausschüttete, als er seinen Sohn für uns so erniedrigte. Wir sollten auch anerkennen, was unser Herr Jesus Christ von seiner Geburt an auf sich genommen hat, damit wir, wenn wir ihn suchen, nicht lange Umwege machen müssten, um ihn zu finden und wahrhaftig eins mit ihm zu werden. Darum hat er ja alle Schande auf sich genommen und gehörte gleichsam zum Abschaum der Menschheit. Wir müssen jedoch auch lernen, klein zu sein, um von ihm angenommen zu werden, denn zum mindesten Gleichförmigkeit zwischen dem Haupt und den Gliedern darf man verlangen. Dabei brauchen sich die Menschen keineswegs erniedrigen, um ihren Wert herunterzudrücken; denn es ist schon natürlicherweise so viel Elend in ihnen, dass sie schon Anlass haben, niedergeschlagen zu sein. Wir brauchen uns bloß so erkennen, wie wir wirklich sind, und uns dann in wahrer Demut unserm Herrn Jesus Christ darbringen; dann erkennt und bestätigt er uns als die Seinen. </w:t>
      </w:r>
    </w:p>
    <w:p w14:paraId="38E21C08" w14:textId="77777777" w:rsidR="008A7782" w:rsidRDefault="008A7782" w:rsidP="008A7782">
      <w:pPr>
        <w:pStyle w:val="StandardWeb"/>
      </w:pPr>
      <w:r>
        <w:t xml:space="preserve">Wir müssen uns jedoch auch merken, in der hier von Lukas erzählten Geschichte erniedrigt sich der Sohn Gottes einerseits für uns, anderseits fehlt es ihm doch nicht an unfehlbarem und sicherem Zeugnis dafür, dass er der vor der Zeit verheißene Welterlöser war; und wenn er sich in unsre Lage versetzte, so hat er dabei doch seine himmlische Majestät festgehalten. Beides also ist uns hier gezeigt: unser Herr Jesus Christ liegt da in einer Krippe, ganz arm ohne alle Ehre, ohne alles Ansehen, gleichsam in Knechtschaft geraten - und doch wird er von den Engeln des Paradieses gepriesen, sie huldigen ihm. Erst bringt ein Engel die Botschaft von seiner Geburt; aber er ist gleich begleitet von einer großen Schar, ja einem ganzen Heer, die gleichsam von Gott als Zeugen dazu gesandt sind, um anzuzeigen, dass unser Herr Jesus Christ doch der König der Welt geblieben ist und seine Herrschaft behalten hat, obwohl er sich zum Heil der Menschen so erniedrigt hat. Und der Ort Bethlehem beweist ja auch, dass er der lange Verheißene war. Denn der Prophet Micha hat gesagt: Du Bethlehem, wiewohl du verachtet bist, einem unansehnlichen Flecken gleich, nur wenig bevölkert, dennoch soll mir aus dir der kommen, der mein Volk regiert, und seine Anfänge werden von Ewigkeit her sein. Wir sehen also, wie auf der einen Seite unser Herr Jesus Christ keine Mühe gescheut hat, damit wir leichten Zugang zu ihm hätten und nicht daran zweifelten, als sein Leib selber von ihm angenommen zu werden, weil er ja nicht nur sterblicher Mensch sein wollte und mit unserer Natur bekleidet, sondern gar wie ein armer Erdenwurm alles Glückes bar. Zweifeln wir also nicht daran, dass er uns immer für seine Glieder halten wird, wie erbärmlich wir auch daran sind. Auf der andern Seite sehen wir ihn aber gleichsam von Gottes Hand gezeichnet, damit er ohne Schwierigkeiten von uns aufgenommen werde als der Mann, von dem man das Heil erwarten muss und durch den allein wir in Gottes Königreich Aufnahme finden können, aus dem wir zuvor verbannt waren. Denn wir sehen ja, welche Majestät er an sich hat, da die Engel ihn als ihren obersten und höchsten König anerkennen, und wir dürfen keinen Zweifel daran haben, dass er uns wirklich halten kann, wenn wir uns unter seiner Hut befinden. Und wenn er sich so erniedrigt hat, dann tut dies seiner göttlichen Majestät nicht den geringsten Eintrag, und ist kein Hindernis unsrer Sicherheit unter seiner Führung. </w:t>
      </w:r>
    </w:p>
    <w:p w14:paraId="555A3200" w14:textId="77777777" w:rsidR="008A7782" w:rsidRDefault="008A7782" w:rsidP="008A7782">
      <w:pPr>
        <w:pStyle w:val="StandardWeb"/>
      </w:pPr>
      <w:r>
        <w:t xml:space="preserve">Nun sehen wir das Wesentliche an dieser Geschichte: einmal hat sich Gottes Sohn, unser Mittler, so mit uns verbunden, dass wir nie daran zweifeln brauchen, dass wir seines Lebens und all seines Reichtums teilhaftig werden. Und er bringt auch alles mit sich, was wir zu unserm Heil brauchen. Er hat ja, wie gesagt, sich nicht in dem Sinn erniedrigt, dass er seine göttliche Majestät nicht doch behalten hätte; wiewohl er vor den Menschen für nichts geachtet wurde, so ist er doch nicht nur Erbe dieser Welt geblieben (sofern er das Haupt der Kirche ist), sondern auch immer wahrhaftiger Gott. </w:t>
      </w:r>
    </w:p>
    <w:p w14:paraId="003D14B4" w14:textId="77777777" w:rsidR="008A7782" w:rsidRDefault="008A7782" w:rsidP="008A7782">
      <w:pPr>
        <w:pStyle w:val="StandardWeb"/>
      </w:pPr>
      <w:r>
        <w:t xml:space="preserve">Im Übrigen wollen wir von den Leuten, die uns hier zu Lehrmeistern und Führern gesetzt sind, lernen, wie man zu unserem Herrn Jesus Christ kommen muss. Die Weisen dieser Welt </w:t>
      </w:r>
      <w:r>
        <w:lastRenderedPageBreak/>
        <w:t xml:space="preserve">sind ja nun freilich so anmaßend und aufgeblasen, dass sie wohl kaum werden Schüler so einfältiger Leute und solch armer Hirten sein wollen; und doch kämen wir zur höchsten Weisheit, wenn wir von diesen Hirten hier lernen wollten. Denn wenn wir auch aller Welt Weisheit in unserm Kopf drin hätten, was haben wir davon, wenn das Leben uns fehlt, das Leben nämlich, in dem die Schätze aller Weisheit verborgen sind, wie Paulus sagt (Kol 2,3). Bei diesem Punkt also heißt es beginnen: sich nicht schämen, denen zu folgen, die uns den Weg gezeigt haben, wie man zu unserm Herrn Jesus Christ kommt. Gott hat diese Ehre nicht den Großen dieser Welt, nicht den Reichen, nicht den Vornehmen erwiesen: die Hirten hat er erwählt. Dieser Ordnung wollen wir daher folgen. Freilich sind ja auch die Weisen aus dem Morgenland gekommen, um unserem Herrn Jesus Christ zu huldigen; und doch haben die Hirten den Anfang machen müssen, damit jede Anmaßung beseitigt und jeder, der Christ heißen will, in der Welt ein Narr würde. Wir wollen also den närrischen Wahn abtun, als dürften wir die wunderbaren Geheimnisse Gottes nach unsern eingebildeten Begriffen beurteilen; wir sollen sie vielmehr ganz einfältig anbeten. Wir brauchen übrigens bloß den Glauben der Hirten erwägen, dann werden wir keine Schwierigkeiten mehr machen, ihnen zu folgen. Sie kommen und wollen den Erlöser der Welt anbeten, und wie finden sie ihn? In einer Krippe und in ein paar Tüchlein gewickelt; dies Zeichen hatte ihnen der Engel gegeben. Das hat doch wahrlich so ausgesehen, dass sie wohl hätten stutzen und wieder umkehren können, ohne Jesus Christ als ihren Heiland anzuerkennen. Denn die Schriftgelehrten und Doktoren der Juden glaubten, dass der verheißene Erlöser prächtig kommen und sich die ganze Welt unterwerfen müsse, dass sie dann Güter des Lebens in Fülle hätten und alle Reichtümer der Welt bekämen. Als man ihnen nun sagte, sie werden ihn in einem Stall und in Windeln gewickelt finden, da war also dies freilich eine gefährliche Lage, die diesen armen Leuten den Mut hätte nehmen können, so dass sie nie zu unserm Herrn Jesus Christ gekommen, vielmehr ihm fremd geblieben wären. Dies Zeichen also wurde ihnen für den Welterlöser gegeben, dass er in einer Krippe liege, also gleichsam aus der Reihe der Menschen gestrichen sei. Und doch hält dies sie nicht ab. Sie kommen, erkennen ihn als den Herrn, bekennen es feierlich, dass Gott sich ihrer erbarmt und endlich die uralte Verheißung erfüllt habe und sich selber durch das ganze auffallende Ereignis bestätigt hat. Weil nun der Glaube der Hirten so groß war und alles überwunden hat, was sie hätte davon abbringen können, zu unserm Herrn Jesus Christ zu kommen, so sind wir doppelt verpflichtet und doppelt unentschuldbar, wenn wir nicht bei ihnen in die Schule gehen und wenn die Geburt unsers Herrn Jesus Christ (wiewohl es ohne Ehre, Pracht und Vornehmheit dabei zuging) nicht aufhört, ein Anstoß für uns zu sein und uns davon abzuhalten, dass wir uns, wie sich's gebührt, zu ihm als unserm höchsten König halten, dem alle Herrschaft im Himmel und auf der Erde gegeben ist. Diese Mahnung haben wir wahrhaftig nötig; denn für die von Stolz und Einbildung Besessenen und für die, die sich für weise halten, ist die Lehre des Evangeliums doch bloß Anstoß. Es gibt ja viele Schwärmer, die alles verwerfen, was ihrem Verstand zuwider ist. Dann gibt es daneben auch Spötter, die noch nie von ihren Sünden etwas empfunden haben; profane Menschen, die nicht daran denken, dass sie einmal zur Verantwortung gezogen werden, sie wissen nichts von einem besseren Leben als dem irdischen, und sie halten es bloß für dumme Einfalt, dem Sohn Gottes zu folgen und sich an ihn zu halten. Um so mehr sollen wir demgegenüber stark sein im Bewusstsein, Gottes Sohn hat nichts von seiner Majestät und Herrlichkeit verloren, ist nicht geringer geworden, als er sich zu unserm Heil erniedrigte, es soll uns vielmehr hoch erfreuen, wenn wir die unschätzbare Liebe und Güte sehen, die er für uns hegt. </w:t>
      </w:r>
    </w:p>
    <w:p w14:paraId="424FE3AE" w14:textId="77777777" w:rsidR="008A7782" w:rsidRDefault="008A7782" w:rsidP="008A7782">
      <w:pPr>
        <w:pStyle w:val="StandardWeb"/>
      </w:pPr>
      <w:r>
        <w:t xml:space="preserve">So also müssen wir diese Lehre anwenden, wollen tapfer zu unserm Herrn Jesus Christ gehen, obwohl wir auf den ersten Hieb nicht das in ihm finden, was unser Fleisch, d.h. unser natürlicher Sinn, wünscht. Aber wenn er auch bei seiner Geburt in Windeln gewickelt war und in einer Krippe lag, wir wollen doch fest dabei bleiben, dass er trotzdem immer unser </w:t>
      </w:r>
      <w:r>
        <w:lastRenderedPageBreak/>
        <w:t xml:space="preserve">Mittler war, der uns zu Gott, seinem Vater ziehen und uns Eingang in das Reich des Himmels schaffen sollte, aus dem wir ausgeschlossen waren. Und wen er auch heute noch nicht in Pracht regiert und wenn auch seine Kirche verachtet ist, und wenn auch sein Wort so einfältig ist, dass die Großen der Welt es verwerfen, - wir wollen uns dennoch fest an ihn halten und im wahren Glaubensgehorsam uns seiner Herrschaft unterwerfen. Wenn z.B. gepredigt wird, so ist das nichts besonders Anziehendes für uns. Man hört da einen Menschen reden; und was für einen? Er hat keine besondere Würde und Ehre; sodann gibt's da bloß das Wort zu hören; und was das Evangelium verkündet, das scheint uns vielfach ganz gegen die Vernunft zu sein, wenn wir's nach unsern Wünschen beurteilen. So wollen wir uns denn merken, dass wir nicht an das, was Gott uns zeigt und sagt, herankommen können, wenn wir nicht von vornherein gedemütigt werden. - Zur Bekräftigung seines Worts haben wir nun noch die Sakramente. Aber soll ein Tropfen Wasser dazu genügen, um uns der Sündenvergebung zu versichern, dessen, dass Gott uns zu Kindern angenommen hat und dass wir mit seiner himmlischen fehllosen Herrlichkeit bekleidet werden, wie hinfällig und gebrechlich wir auch sind? Soll für so große und herrliche Dinge ein bisschen Wasser uns Unterpfand und Sicherheit sein? Sollen ein Stück Brot und ein Tropfen Wein beim heiligen Abendmahl genug dazu sein, um uns dessen zu versichern, dass Gott uns als seine Kinder anerkennt und wir in Jesus Christ leben und in nichts von ihm geschieden sind? Es sieht ja viel eher danach aus, dass solche Zeremonien ohne alle Großartigkeit gar nichts sind. Daran sehen wir's nun noch besser, wie das hier von den Hirten Gesagte uns betrifft und wir Nutzen daraus ziehen können: d.h. wir sollen unablässig zu unserm Herrn Jesus Christ gehen und sicher sein, wir werden in ihm alles Gut, alle Freude und alle Herrlichkeit finden, und wenn er auch gleichsam im Stall und in der Krippe und in Windeln zu liegen scheint, d.h. wenn auch vieles von ihm abwendig machen oder wenigstens die Augen blenden könnte, so dass wir die Herrlichkeit nicht sehen, die ihm von Gott, seinem Vater, gegeben ist. Gegeben ist sie ihm freilich, soweit es seine menschliche Natur betrifft, die er mit uns gemein hat; denn sofern er Gott ist, hat er ja alles aus sich selber (wie's im 17. Kapitel, Vers 5 des Johannes-Evangeliums heißt), aber in seiner Menschheit hat er alles, was er uns gebracht hat, geschenkt bekommen, damit wir aus seiner Fülle schöpften und in ihm alles fänden, was man wünschen darf, und Ruhe und Befriedigung in ihm allein hätten. </w:t>
      </w:r>
    </w:p>
    <w:p w14:paraId="0DDE5D16" w14:textId="77777777" w:rsidR="008A7782" w:rsidRDefault="008A7782" w:rsidP="008A7782">
      <w:pPr>
        <w:pStyle w:val="StandardWeb"/>
      </w:pPr>
      <w:r>
        <w:t xml:space="preserve">Weiter wollen wir auch merken, dass der Heilige Geist uns dessen versichern wollte, dass wir in der Nachfolge der Hirten, die uns hier zu Lehrern und Führern verordnet sind, uns nicht vor Täuschung zu fürchten brauchen. Wenn die Hirten nichts anderes zum Zeichen bekommen hätten, als Stall und Krippe, dann könnten wir freilich sagen, es waren arme dumme Leute, die sich sinnlos in den Wahn verrannt haben, das wäre der Welterlöser, und es wäre einfach Leichtgläubigkeit in unsern Augen und wir könnten es bezweifeln. Aber die Hirten bekamen noch eine Bestätigung, so dass sie Gewissheit davon hatten, dass es Gottes Sohn wäre: der Engel erschien ihnen nämlich und dazu haben sie dann das Lied gehört, das Lukas nennt, wo das ganze himmlische Königreich unsers Herrn Jesus Christ Zeugnis gibt, dass er alle Macht über die Schöpfung im Himmel und auf Erden habe. Wir wollen darum annehmen, was uns hier gesagt wird, um sicher im Glauben an Jesus Christ zu werden. Gott hat sicher die Undankbarkeit all derer überwinden wollen, die seinem einzigen Sohn die Huldigung verweigern, wenn er eine solche Schar von Engeln sandte, um zu verkünden, dass er der verheißene Erlöser wäre. Wer mag, der mag sich dann weiter in seinem Unglauben gefallen; es gibt ja genug so verbohrte Leute, die nicht die geringste Notiz von dem nehmen, was im Evangelium steht. Auch Spötter gibt's, denen es ganz gleichgültig ist, was man predigt, es ist ihnen so viel wert wie Märchenerzählen. Aber es gibt etwas, womit man den verstockten und teuflischen Widerstand all derer brechen kann, die sich unserm Herrn Jesus Christ nicht unterwerfen und ihm die Huldigung verweigern. Denn wenn's auch viel Ungläubige gibt, eine unabsehbare Menge der Engel des Paradieses legt Zeugnis gegen sie ab, und sie sind die </w:t>
      </w:r>
      <w:r>
        <w:lastRenderedPageBreak/>
        <w:t xml:space="preserve">Diener der göttlichen Wahrheit. Mögen drum die Bösen und alle in Laster und Niedertracht verstrickten Leute sich darin gefallen und verhärten, es sind Zeugen da, die hinreichen, um ihre Verdammung zu erwirken. Die Engel des Paradieses sind erschienen, damit wir keine Entschuldigung mehr hätten, wenn wir Jesus Christ nicht als höchsten König anerkennen und uns seiner Majestät beugen. Wir unsrerseits wollen dabei beachten, wie Gott für unser Heil bedacht war, da er so viel Engel sandte, damit wir kühnlich und freimütig, ohne Zweifel und Bedenken, zu unserm Herrn Jesus Christ kommen könnten; wir sollten ganz sicher darin sein, dass wir in ihm alles finden, was uns fehlt, und er in unsere Armut und in unser Elend seine ganze Fülle legen kann, mit einem Wort, dass durch ihn Gott sich mit uns verbünden will. Und wo sollten wir das Leben suchen außer in Gott? Und nun wohnt die ganze Fülle der Gottheit in Jesus Christ. Wenn wir solch Zeugnis für uns haben, so ist das, wie wenn Gott beide Arme ausbreitete und uns seine unermessliche Güte fühlen ließe, wie wenn er uns sagte, wenn wir an Jesus Christ glauben (mit ungeheucheltem Glauben natürlich), uns ganz auf ihn verlassen, im Bewusstsein, dass er uns alles geben muss, dann werden wir an all den Gütern, die uns fehlen und nach denen wir uns sehnen, Teil bekommen. Und wen wir freilich auch heutzutage die Engel nicht mehr sehen, die damals auch nur für einen Augenblick erschienen sind, so ist das Zeugnis davon doch aufgeschrieben und soll glaubwürdig sein; durch den Mund des heiligen Lukas hat ja der Heilige Geist geredet. So seien wir damit zufrieden, durch die Engel ein solches Gotteszeugnis von der Geburt unsers Herrn Jesus Christ zu haben, und im Hinblick darauf, wie er Mensch geworden und sich ganz für uns zunichte machen ließ, wollen wir voll Freude zum Königreich der Himmel streben und in wahrer Glaubenseinigkeit an ihm hangen. </w:t>
      </w:r>
    </w:p>
    <w:p w14:paraId="26A5D2CF" w14:textId="77777777" w:rsidR="008A7782" w:rsidRDefault="008A7782" w:rsidP="008A7782">
      <w:pPr>
        <w:pStyle w:val="StandardWeb"/>
      </w:pPr>
      <w:r>
        <w:t xml:space="preserve">Weiterhin müssen wir nun aber auch den Ort seiner Geburt betrachten, d.h. Bethlehem. Und es ist keine geringe und unwichtige Bestätigung, wenn der Sohn Gottes also demnach so geboren wurde, wie es längst zuvor der Prophet verkündet hat. Wenn nun Josef und Maria in Bethlehem daheim gewesen wären und sich dort niedergelassen hätten, dann wäre es nicht so seltsam gewesen, wenn sie dort niedergekommen und Jesus Christ dort geboren wäre; aber das, was wir heute davon haben, wäre doch sehr verdunkelt, denn man würde dabei nicht merken, mit wie gutem Recht der Prophet gesagt hatte: Bethlehem, wiewohl du heute als ein kleiner Flecken verachtet bist, so wirst du doch den hervorbringen, der meines Volkes Führer sein soll. Aber da Josef und Maria in Nazareth wohnen und gerade zur Zeit der Niederkunft in die Stadt Bethlehem kommen und Jesus Christ hier geboren wird, wer sieht da nicht, wie Gottes Hand dies alles geführt hat? Die Menschen müssen schon absichtlich und böswillig die Augen verschließen, wenn sie hierbei nicht Gottes Werk erkennen wollen, der seinem einigen Sohn ein Merkzeichen mitgab, damit man ihn ohne Bedenken als den Verheißenen aufnehme. Es hatte ja nun freilich seinen Grund, wenn Josef nach Bethlehem kam; der Grund war der Erlass des römischen Kaisers. Aber dass er dabei die schwangere, ihrer Niederkunft nahe Frau mitnahm, das stammte sicher nicht von Menschen, da war Gott am Werk. Wir sehen da auch, auf welch seltsame Weise Gott seinen Willen durchführt. Der kaiserliche Erlass war ja die reine Gewalttätigkeit, das jüdische Volk sollte eben drangsaliert werden, jeder einzelne sollte Steuer bezahlen, man wollte ihnen zeigen, dass sie keine Freiheit zu erwarten hätten; Jesus Christ war aber doch als Befreier der Juden und Gläubigen vom Joch des Satans und aller Tyrannei verheißen; dieser Erlass sah gerade aus, als wollte er Gott die Türe zuschlagen und ihn hindern, seine Verheißungen an sein Volk wahr zu machen. Und hat doch helfen müssen, sie zu erfüllen. Denn wenn nun Maria und Josef als arme Leute daher kommen, den heidnischen, ungläubigen Tyrannen untertan, und ihnen in Bethlehem Jesus Christ geboren wird, da zeigt sich gerade die Wahrheit der Weissagung. So also müssen wir das hier Erzählte auf uns anwenden. Denn uns eben bloß die Geschichte zu erzählen, die einmal passiert ist, das war nicht die Absicht des heiligen Lukas oder vielmehr des Heiligen Geistes, der durch seinen Mund geredet hat. Sondern einerseits hat er uns hier klar machen wollen, wie Gottes Sohn </w:t>
      </w:r>
      <w:r>
        <w:lastRenderedPageBreak/>
        <w:t xml:space="preserve">alles hergegeben hat für uns, und anderseits, wie er doch ein untrügliches Merkzeichen an sich trug, dass er der Erlöser sei, damit man ihn als solchen aufnehme. </w:t>
      </w:r>
    </w:p>
    <w:p w14:paraId="4295236B" w14:textId="77777777" w:rsidR="008A7782" w:rsidRDefault="008A7782" w:rsidP="008A7782">
      <w:pPr>
        <w:pStyle w:val="StandardWeb"/>
      </w:pPr>
      <w:r>
        <w:t xml:space="preserve">Wir wollen indessen doch auch insofern Nutzen aus der Geschichte ziehen, als wir uns dem Lobgesang der Engel zur Verherrlichung Gottes anschließen und dankbar annehmen, was Gott uns hier für Seelenfreude macht. Der Engel, der den Hirten die Botschaft brachte, sagt nun zunächst: „Fürchtet euch nicht, ich verkündige euch große Freude“. Und daran schließt sich gleich das vielstimmige Zeugnis des ganzen Heers, das Gott schickt: „Friede den Menschen auf Erden“. Das also ist das erste, was wir hiervon zu behalten haben, dass wir in Jesus Christ unsre Freude suchen sollen. Wenn wir auch sonst alle Lust und alles Vergnügen hätten und uns nur so darin baden könnten, - wenn wir nicht ganz betäubt und abgestumpft wären, so hätte unser Gewissen doch nie Ruhe; dieser Wurm (so nennt es ja die Schrift) würde an uns nagen, wir würden von unsern Sünden verklagt und müssten es fühlen, dass Gott mit vollem Recht uns feind ist und widersteht. Drum weh allen Freuden der Welt, denn sie werden sich in Zähneklappern verwandeln, solange die Menschen nicht mit Gott im Reinen sind. Verdammt drum alle Freude, alle Ehre, überhaupt alles, was man wünschen kann, bis wir bei Gott in Gnaden sind. Und so versöhnt können wir uns dann recht freuen, nicht in weltlich irdischer Freude, sondern so wie's uns der Heilige Geist verheißen hat. Die beiden Dinge gehören zusammen, der Friede und die Freude. Wenn wir uns nämlich von soviel Elend umgehen sehen, wie können wir uns denn freuen? Und weiter, wenn wir daran denken, dass wir in Adam verdammt sind, dass wir Kinder des Zorns sind, dass Gott unser Richter ist und in der Kraft seiner Rache uns vernichten kann, wie könnten wir uns in solcher Lage freuen? Wenn wir daran denken, dann müssten wir eigentlich niedergeschlagen sein vor Ruhelosigkeit, ja in einer Hölle von Schrecken müssten wir sein, die über alle Angst in der Welt hinausgeht, wenn der Teufel uns nicht bezauberte (und fühllos machte); es gibt ja viele, die sind noch immer lustig, obwohl sie mit Gott im Kriege leben. Aber wenn noch ein Funke von Gefühl in uns ist, dann werden wir gewiss immer in Qualen bleiben, bis Gottes Gnade uns bekannt wird. Darum eben muss dieser Friede das erste sein; wir müssen wissen, dass Gott uns als seine Kinder annimmt, indem er uns unsre Sünde nicht zurechnet. Und sind wir dann so im Frieden mit Gott, dann können wir uns auch freuen, mit Gott freuen, wie ich schon angedeutet habe. Die Ungläubigen haben ja freilich auch eine Art Frieden, d.h. sie sind eben so stumpf geworden, dass ihnen Gottes Gericht gar nichts mehr gilt, ja sie spotten seiner sogar; aber das ist kein Friede mit Gott. Denn sie haben nur dann Frieden und Ruhe, wenn sie Gott und sich selber vergessen und ganz empfindungslos werden. Paulus aber mahnt uns dazu, Frieden mit Gott zu haben, d.h. auf ihn zu schauen und nach Versöhnung zu trachten, d.h. in seine Nähe zu kommen und dann seiner Liebe gewiss und versichert zu werden. Und wie wird das sein können? Durch die Sündenvergebung, durch seine freie Güte, die er in unserm Herrn Jesus Christ uns entgegenbringt. Merken wir uns also gut, dass der Friede, den hier die Engel des Paradieses verkünden, die Freude schuf, von der der erste Engel mit jenen Worten sagte, „siehe, ich verkündige euch große Freude“, d.h. das Heil, das ihr in Jesus Christ empfangt. Er heißt unser Friede, und dieser Name sagt, dass wir Gott ganz entfremdet sind, wenn er uns nicht durch seinen einigen Sohn zu Gnaden annimmt. Dann haben wir auch etwas zu rühmen, wenn Gott uns als seine Kinder anerkennt, wenn er uns die Erlaubnis gibt, ihn laut unsern Vater zu nennen, freimütig zu ihm zu kommen und bei ihm unsere Zuflucht zu haben. </w:t>
      </w:r>
    </w:p>
    <w:p w14:paraId="6E7CA000" w14:textId="77777777" w:rsidR="008A7782" w:rsidRDefault="008A7782" w:rsidP="008A7782">
      <w:pPr>
        <w:pStyle w:val="StandardWeb"/>
      </w:pPr>
      <w:r>
        <w:t xml:space="preserve">Dazu wollen wir hieraus entnehmen, dass Gott es so geordnet hat, dass das Evangelium durch die Menschen verkündet wird, dass aber doch die Engel den Vortritt dabei gehabt haben. Heut freilich muss die Kirche ihre Unterweisung durch sterbliche Geschöpfe empfangen; und doch bringen wir dabei nichts neues, sondern wiederholen nur die Predigt, die die Engel des Paradieses gehalten haben, keine kleine Schar, sondern eine unabsehbare Menge, ein großes </w:t>
      </w:r>
      <w:r>
        <w:lastRenderedPageBreak/>
        <w:t xml:space="preserve">Heer. Es muss uns übrigens zum Preis unseres Gottes entzünden, wenn wir so völlig seiner Güte versichert werden. Darum sind auch die beiden Dinge miteinander verbunden, der Aufruf der Engel zum Preis Gottes und die Gabe des Friedens auf Erden. Wir dürfen uns der Gabe freuen, die Gott uns durch unsern Herrn Jesus Christ seinen einigen Sohn gegeben hat. Er hat diesen Frieden gebracht, damit unser Lob zum Himmel steige, damit es die Wolken durchdringe und die Erde dieses Lied widerhalle; Gott soll überall gepriesen und verherrlicht sein. </w:t>
      </w:r>
    </w:p>
    <w:p w14:paraId="3E1321ED" w14:textId="77777777" w:rsidR="008A7782" w:rsidRDefault="008A7782" w:rsidP="008A7782">
      <w:pPr>
        <w:pStyle w:val="StandardWeb"/>
      </w:pPr>
      <w:r>
        <w:t xml:space="preserve">Wir wollen hieraus nun auch entnehmen, dass unser Mund stumm bleiben wird und wir nie werden Gott loben können, wenn er uns nicht seine Güte hat erfahren lassen. Wie sollten denn arme Sünder, die Angst und Gewissensbisse in sich spüren, die nicht wissen, ob Gott sie liebt oder hasst, wie sollten die Gottes Namen preisen können? Die Angst wird sie vielmehr in sich selber verschließen, so dass sie den Mund nicht werden auftun können. Drum muss Gott uns in erster Linie recht von seiner Liebe zu uns Zeugnis geben, damit wir fest dabei bleiben, dass Gott stets unser Vater ist; damit haben wir dann auch Grund, seinen Namen zu preisen. Aber wenn es wahr ist, dass wir Gott nicht loben können, ehe er uns seine Güte gezeigt hat, dann wollen wir doch auch das andere lernen, dass unser Glaube nicht faul und tot sein darf; wir wollen uns zum Lobpreis Gottes aufreizen lassen, wenn wir's erleben, wie er alle die großen Schätze seiner Barmherzigkeit über uns ausschüttet; da soll der Mund das Seine tun und unser ganzes Leben soll das Echo dazu sein. Denn das ist der wahre Lobgesang, wenn jeder sich dem Dienst Gottes weiht, im Bewusstsein, dass, wenn er uns so teuer erworben hat, mit Fug und Recht all unsere Gedanken und Werke bloß dazu da sein sollen, dass sein Name gepriesen werde. Und wenn wir dann merken, dass wir wirklich die Seinen sind, dann sollen wir erst recht wissen, dass es nur sein Wohlgefallen war, uns aufzunehmen, und dass alles bloß von seiner freien Güte herkommt. Darum steht mit gutem Grund nicht bloß da, Friede sei den Menschen gegeben, sondern durch Gottes Wohlgefallen sei er ihnen gegeben, nicht als Verdienst, nicht als hätten sie selber ihn erworben. Das Wort, das Lukas hier gebraucht, bedeutet vor allem eben dies, dass wir für die Tatsache, dass unser Herr Jesus Christ uns erschienen ist, keine andere Begründung suchen sollen als die, dass Gott eben Mitleid und Erbarmen mit unserm Elend gehabt hat. So heißt es ja auch im 3. Kapitel des Johannes-Evangeliums: also hat Gott die Welt geliebt, dass er seinen eigenen Sohn nicht verschont hat, sondern ihn für uns in den Tod gegeben hat. </w:t>
      </w:r>
    </w:p>
    <w:p w14:paraId="7F0959BC" w14:textId="77777777" w:rsidR="008A7782" w:rsidRDefault="008A7782" w:rsidP="008A7782">
      <w:pPr>
        <w:pStyle w:val="StandardWeb"/>
      </w:pPr>
      <w:r>
        <w:t xml:space="preserve">In diesem Geist wollen wir vor unseren Herrn Jesus Christ treten; die Botschaft, die hier die Engel verkünden, soll uns gleich einer brennenden Fackel den Weg weisen, der Glaube soll unser Führer sein und wir sollen wissen, dass es nun Gott in uns heißt, weil es vorher Gott mit uns hieß; Gott mit uns, so heißt es, weil er in unsrer menschlichen Natur hat wohnen wollen wie in einem Tempel; nun aber ist er „Gott in uns“, d.h. wir erfahren seine Verbundenheit mit uns viel stärker als damals, wo er sich als sterblicher Mensch hat sehen lassen. Ja, sogar Gott und Mensch zugleich ist er in uns. Denn einmal macht er uns durch die Kraft seines Heiligen Geistes lebendig, sodann aber ist er auch Mensch in uns, sofern er uns an dem Opfer Anteil gibt, das er für unser Heil gebracht hat; mit gutem Grunde hat er ja gesagt, sein Fleisch sei in Wahrheit Speise und sein Blut in Wahrheit Trank. Eben darum ist ja auch das heilige Mahl für uns zubereitet, wir sollen aus ihm erkennen, dass unser Herr Jesus Christ zu uns herabgestiegen und ganz niedrig geworden ist und dass er mit uns vereint bleibt, wiewohl er in die Herrlichkeit der Himmel emporgestiegen ist; das geschah ja vielmehr eben dazu, damit wir an seinem Fleisch und Blut Anteil bekämen. Wieso? Wir wissen doch, seine Gerechtigkeit und sein Gehorsam sind die Genugtuung für unsere Sünden, er hat den Zorn Gottes versöhnt durch das Opfer, das er mit seinem menschlichen Leib und Blut, das er mit uns teilte, gebracht hat. Wenn das so ist, dann dürfen wir nicht daran zweifeln, dass Jesus wirklich in uns Wohnung nimmt, wenn er uns zu diesem Tisch lädt, wiewohl wir bloß Brot und Wein </w:t>
      </w:r>
      <w:r>
        <w:lastRenderedPageBreak/>
        <w:t xml:space="preserve">wahrnehmen, dass wir so innig mit ihm vereinigt sind, dass alles, was er zu eigen hat, auch uns gehört. Das, sag ich, sollen wir wissen, damit wir auch etwas von diesem Sakrament haben, das uns durch ihn bereitet ist; und so oft wir uns rüsten, es zu empfangen, sollen wir bedenken, dass Gott uns sicherlich auf anderem Wege aus dem Abgrund unsers Verderbens herausgerissen hätte, wenn er gewollt hätte; er hat uns aber nur seiner Liebe um so gewisser machen wollen, wenn wir nun Jesus Christ zum Unterpfand haben; in ihm sollen wir all unser Glück suchen und wissen, dass es keine Freude für uns gibt, sie sei auch wie sie sei, außer wenn er gleichsam ihr Mittelpunkt ist und uns so nahe ist, dass er uns zum Königreich der Himmel führen kann, aus dem wir unsrer Sünden wegen verbannt und ausgestoßen waren. So soll also unser Herr Jesus Christ das Ziel unsers Heils sein, sonst können wir nicht in die Nähe Gottes kommen und keine wahre geistliche Freude, keine Befriedigung und keine Ruhe haben, sonst können wir auch nicht gegen die Versuchungen gewappnet sein, in die uns der Teufel hineinbringen möchte. Aber um an diesem heiligen Mahl Anteil zu bekommen, wollen wir zuerst an uns selber denken, in erster Linie unser Elend erkennen und uns darin auch wirklich missfallen und verlegen darüber werden. Und dazu sollen wir dann wissen, dass Gott unsre Angst und Traurigkeit hat versüßen wollen, indem er in seinem einigen Sohn sich selber uns geschenkt und uns dadurch die vollkommene Freude bereitet hat. Und wenn wir auch noch reichlich den Armseligkeiten dieser Welt ausgeliefert sind, und wenn uns auch die Feinde wie reißende Wölfe umlagern, und wenn auch der Teufel unaufhörlich unter uns nach Beute trachtet, und wenn uns auch die Ungläubigen anbellen wie tolle Hunde, und wenn wir auch von Nöten umgetrieben und von allen Seiten bedroht sind, und wenn wir auch viel Ärgernis erleiden müssen, - trotz alledem dürfen wir ganz sicher sein, dass wir mit unserm Gott im Frieden stehen; und wir wollen ihn bitten, dass er uns das durch seinen Heiligen Geist auch fühlen lasse. Dies ist ja auch eine Sache, die den Menschenverstand übersteigt (so sagt Paulus in Phil 4,7, wie schon bemerkt) und wir wollen lernen, an unserm Herrn Jesus Christ und den geistlichen Gütern, an denen er uns Anteil gibt, genug zu haben, so dass wir um dessentwillen alle Nöte und Anfechtungen dieser Welt geduldig tragen können. Es soll uns nicht leid sein, von allen Seiten verachtet und belästigt zu werden, kurz, aller Schmach und Schande preisgegeben zu sein, wenn nur Jesus Christ mit uns ist, wenn nur er all unsere Nöte und Anfechtungen segnet, und wenn nur soviel dabei herauskommt, dass man merkt, wie wir mitten in unsern Nöten doch nur das Eine wollen: Gott verherrlichen. Und wenn die Weltmenschen in ihr Verderben hinein triumphieren, wenn sie sich nur im Kampf gegen Gott freuen können, dann soll unsere Freude die sein, in aller Furcht und Demut ihm zu dienen und uns ganz bloß seinem Gehorsam zu weihen. Das ist der Nutzen, den wir aus dieser Geschichte zu ziehen haben. </w:t>
      </w:r>
    </w:p>
    <w:p w14:paraId="24C47CEE" w14:textId="77777777" w:rsidR="008A7782" w:rsidRDefault="008A7782" w:rsidP="008A7782">
      <w:pPr>
        <w:pStyle w:val="berschrift1"/>
      </w:pPr>
      <w:r>
        <w:t>Christlieb, Alfred - Die Hirten in Bethlehem</w:t>
      </w:r>
    </w:p>
    <w:p w14:paraId="20F98536" w14:textId="77777777" w:rsidR="008A7782" w:rsidRDefault="008A7782" w:rsidP="008A7782">
      <w:pPr>
        <w:pStyle w:val="StandardWeb"/>
      </w:pPr>
      <w:r>
        <w:t xml:space="preserve">Lukas 2, 8- 20 </w:t>
      </w:r>
    </w:p>
    <w:p w14:paraId="1F783EC9" w14:textId="77777777" w:rsidR="008A7782" w:rsidRDefault="008A7782" w:rsidP="008A7782">
      <w:pPr>
        <w:pStyle w:val="StandardWeb"/>
      </w:pPr>
      <w:r>
        <w:t xml:space="preserve">Wir wollen auf 9 Bilder achten: </w:t>
      </w:r>
    </w:p>
    <w:p w14:paraId="630D7A83" w14:textId="77777777" w:rsidR="008A7782" w:rsidRDefault="008A7782" w:rsidP="008A7782">
      <w:pPr>
        <w:pStyle w:val="berschrift2"/>
      </w:pPr>
      <w:r>
        <w:t>1. Die Hirten in der Dunkelheit</w:t>
      </w:r>
    </w:p>
    <w:p w14:paraId="1721D719" w14:textId="77777777" w:rsidR="008A7782" w:rsidRDefault="008A7782" w:rsidP="008A7782">
      <w:pPr>
        <w:pStyle w:val="StandardWeb"/>
      </w:pPr>
      <w:r>
        <w:t xml:space="preserve">„Sie hüteten des Nachts ihre Herde.“ Die Arbeit des Wachens gegen wilde Raubtiere wird nicht leicht gewesen sein. Wir wissen aus Jakobs Hirtenleben, wie er darüber klagte, dass er des Nachts unter Kälte zu leiden gehabt und den Schlaf oft entbehrt habe (1. Mo. 31, 40). </w:t>
      </w:r>
    </w:p>
    <w:p w14:paraId="084595F4" w14:textId="77777777" w:rsidR="008A7782" w:rsidRDefault="008A7782" w:rsidP="008A7782">
      <w:pPr>
        <w:pStyle w:val="StandardWeb"/>
      </w:pPr>
      <w:r>
        <w:lastRenderedPageBreak/>
        <w:t xml:space="preserve">Aber tausendmal finsterer ist das Bild aller Menschen, die in innerer Nacht dahinleben, die im Dunkel der Sünde stecken. Das erste Bild jener Hirten ist gleichnishaft auch das erste im menschlichen Leben. </w:t>
      </w:r>
    </w:p>
    <w:p w14:paraId="70966A22" w14:textId="77777777" w:rsidR="008A7782" w:rsidRDefault="008A7782" w:rsidP="008A7782">
      <w:pPr>
        <w:pStyle w:val="berschrift2"/>
      </w:pPr>
      <w:r>
        <w:t>2. Die von einem Strahl göttlicher Herrlichkeit getroffenen Hirten</w:t>
      </w:r>
    </w:p>
    <w:p w14:paraId="557298E8" w14:textId="77777777" w:rsidR="008A7782" w:rsidRDefault="008A7782" w:rsidP="008A7782">
      <w:pPr>
        <w:pStyle w:val="StandardWeb"/>
      </w:pPr>
      <w:r>
        <w:t xml:space="preserve">„Des Herrn Engel trat zu ihnen, und die Klarheit des Herrn leuchtete um sie.“ Welch ein wunderbarer Augenblick muss es gewesen sein, als ihr dunkles, gewöhnliches Alltagsleben plötzlich von einem Schein aus der himmlischen Welt erhellt wurde! </w:t>
      </w:r>
    </w:p>
    <w:p w14:paraId="2860CE2E" w14:textId="77777777" w:rsidR="008A7782" w:rsidRDefault="008A7782" w:rsidP="008A7782">
      <w:pPr>
        <w:pStyle w:val="StandardWeb"/>
      </w:pPr>
      <w:r>
        <w:t xml:space="preserve">Aber nicht weniger wunderbar ist die Stunde in einem Menschenleben, wo vielleicht im stillen Kämmerlein oder unter dem göttlichen Wort oder in der Gemeinschaft der Gläubigen ein Strahl von oben uns erleuchtet und eine bisher nie gekannte Klarheit die bisherige Finsternis vertreibt. Dann kommt die Freude der Erlösung über uns, und der helle Schein wird in unsere Herzen gegeben, der auch andere zur Erleuchtung und zur Erkenntnis der Klarheit Gottes in dem Angesicht Jesu Christi verhilft (2. Kor. 4, 6). Aber nicht nur in diesem großen Wunder der Errettung trifft uns der Strahl von Gottes Herrlichkeit, immer wieder fällt auf das Dunkel unserer Wege und in unser Fragen hinein das Licht von oben. </w:t>
      </w:r>
    </w:p>
    <w:p w14:paraId="24D282A5" w14:textId="77777777" w:rsidR="008A7782" w:rsidRDefault="008A7782" w:rsidP="008A7782">
      <w:pPr>
        <w:pStyle w:val="berschrift2"/>
      </w:pPr>
      <w:r>
        <w:t>3. Die sich fürchtenden Hirten</w:t>
      </w:r>
    </w:p>
    <w:p w14:paraId="3AEAB5CE" w14:textId="77777777" w:rsidR="008A7782" w:rsidRDefault="008A7782" w:rsidP="008A7782">
      <w:pPr>
        <w:pStyle w:val="StandardWeb"/>
      </w:pPr>
      <w:r>
        <w:t xml:space="preserve">„Und sie fürchteten sich sehr.“ Welch ein Schrecken mag die gar nichts ahnenden Hirten durchdrungen haben, als plötzlich die himmlische Erscheinung vor ihnen stand! </w:t>
      </w:r>
    </w:p>
    <w:p w14:paraId="594D6CB6" w14:textId="77777777" w:rsidR="008A7782" w:rsidRDefault="008A7782" w:rsidP="008A7782">
      <w:pPr>
        <w:pStyle w:val="StandardWeb"/>
      </w:pPr>
      <w:r>
        <w:t xml:space="preserve">Wenn das Herz eines Sünders von göttlicher Klarheit erleuchtet wird, dann erkennt es plötzlich vor dem Lichte Gottes seine ganze Unwürdigkeit. Dann ist oft große Furcht da. Erschrak nicht sogar ein Jesaja, als er den Herrn sah? „Weh mir, ich vergehe! Denn ich bin unreiner Lippen“, so rief er (Jes. 6, 5). Wenn schon die Brüder Josephs bei dem Wort ihres Bruders: „Ich bin Joseph“ so erschraken, dass sie nicht antworten konnten (1. Mo. 45, 3), wie viel mehr erschrickt ein Sünder, wenn er es mit dem zu tun hat, der viel höher und herrlicher ist als Joseph! Aber es ist eine heilsame Furcht, wenn ein Herz spürt, dass es vergehen müsste vor dem heiligen Auge Gottes. Dann ist der Weg zum göttlichen Frieden nicht weit. </w:t>
      </w:r>
    </w:p>
    <w:p w14:paraId="0A5069E5" w14:textId="77777777" w:rsidR="008A7782" w:rsidRDefault="008A7782" w:rsidP="008A7782">
      <w:pPr>
        <w:pStyle w:val="berschrift2"/>
      </w:pPr>
      <w:r>
        <w:t>4. Die lauschenden Hirten</w:t>
      </w:r>
    </w:p>
    <w:p w14:paraId="49FB3F9F" w14:textId="77777777" w:rsidR="008A7782" w:rsidRDefault="008A7782" w:rsidP="008A7782">
      <w:pPr>
        <w:pStyle w:val="StandardWeb"/>
      </w:pPr>
      <w:r>
        <w:t xml:space="preserve">Nun hörten die Hirten der Engelsbotschaft zu: „Fürchtet euch nicht! Siehe, ich verkündige euch große Freude.“ Und sie vernahmen den himmlischen Lobgesang: „Ehre sei Gott in der Höhe und Friede auf Erden und den Menschen ein Wohlgefallen.“ </w:t>
      </w:r>
    </w:p>
    <w:p w14:paraId="46C490E6" w14:textId="77777777" w:rsidR="008A7782" w:rsidRDefault="008A7782" w:rsidP="008A7782">
      <w:pPr>
        <w:pStyle w:val="StandardWeb"/>
      </w:pPr>
      <w:r>
        <w:t xml:space="preserve">Wer mag die Aufmerksamkeit der Hirten ausdenken, mit der sie der Botschaft der Engel folgten und sie Wort für Wort in sich aufnahmen? Ihr späteres Weitererzählen (V. 17) beweist uns ihre Aufmerksamkeit. </w:t>
      </w:r>
    </w:p>
    <w:p w14:paraId="7DF7B519" w14:textId="77777777" w:rsidR="008A7782" w:rsidRDefault="008A7782" w:rsidP="008A7782">
      <w:pPr>
        <w:pStyle w:val="StandardWeb"/>
      </w:pPr>
      <w:r>
        <w:t xml:space="preserve">Lasst uns den hörenden Hirten gleich werden, die das teure Wort aus Gottes Munde begierig aufnahmen! Lasst uns jede Silbe beachten, die Gott uns als gute Botschaft sagen lässt! So wird auch der Kerkermeister gelauscht haben, als Paulus und Silas ihm vom Glauben an Jesus erzählten (Apg. 16, 32), so auch der Hauptmann Kornelius, als Petrus ihm Lebensworte brachte (Apg. 10, 33 ff.), so auch der Kämmerer, als Philippus ihm auf dem Wagen die Schrift erklärte (Apg. 8, 35). Lasst uns recht hörende Leute sein! </w:t>
      </w:r>
    </w:p>
    <w:p w14:paraId="22EB6F5A" w14:textId="77777777" w:rsidR="008A7782" w:rsidRDefault="008A7782" w:rsidP="008A7782">
      <w:pPr>
        <w:pStyle w:val="berschrift2"/>
      </w:pPr>
      <w:r>
        <w:lastRenderedPageBreak/>
        <w:t>5. Die sich gegenseitig ermahnenden Hirten</w:t>
      </w:r>
    </w:p>
    <w:p w14:paraId="3D1B9F7F" w14:textId="77777777" w:rsidR="008A7782" w:rsidRDefault="008A7782" w:rsidP="008A7782">
      <w:pPr>
        <w:pStyle w:val="StandardWeb"/>
      </w:pPr>
      <w:r>
        <w:t xml:space="preserve">Sie sprachen untereinander: „Lasst uns nun gehen gen Bethlehem und die Geschichte sehen, die da geschehen ist, die uns der Herr kundgetan hat.“ </w:t>
      </w:r>
    </w:p>
    <w:p w14:paraId="67C28FC5" w14:textId="77777777" w:rsidR="008A7782" w:rsidRDefault="008A7782" w:rsidP="008A7782">
      <w:pPr>
        <w:pStyle w:val="StandardWeb"/>
      </w:pPr>
      <w:r>
        <w:t xml:space="preserve">Wie oft ist es leider der Fall, dass Menschen sich untereinander abhalten, den Weg zu Jesus zu gehen! Aber das sind gesegnete Gespräche, wo einer den andern ermuntert, dem Wort Gottes gehorsam zu sein und hinzugehen zu dem, der uns Leben und Seligkeit gibt. Solche Gespräche führten die Hirten. Solche sollen auch unter uns gefunden werden, besonders in dieser weihnachtlichen Festzeit. </w:t>
      </w:r>
    </w:p>
    <w:p w14:paraId="2E126118" w14:textId="77777777" w:rsidR="008A7782" w:rsidRDefault="008A7782" w:rsidP="008A7782">
      <w:pPr>
        <w:pStyle w:val="berschrift2"/>
      </w:pPr>
      <w:r>
        <w:t>6. Die eilenden Hirten</w:t>
      </w:r>
    </w:p>
    <w:p w14:paraId="1223981C" w14:textId="77777777" w:rsidR="008A7782" w:rsidRDefault="008A7782" w:rsidP="008A7782">
      <w:pPr>
        <w:pStyle w:val="StandardWeb"/>
      </w:pPr>
      <w:r>
        <w:t xml:space="preserve">„Sie kamen eilend.“ Gottes Wort hat sie behende gemacht. Es macht auch heute noch Menschen flink. Die Hirten brachten keine Ausreden vor. Sie sagten nicht: „Was wird aus unsern Schafen, wenn wir nach Bethlehem gehen?“ Wenn Gott nach Bethlehem gehen heißt, so wird er die Herden wohl zu schützen wissen, dass kein Raubtier sie beschädigen darf. O dass wir von der Eile der Hirten etwas lernten! </w:t>
      </w:r>
    </w:p>
    <w:p w14:paraId="7A8F1B19" w14:textId="77777777" w:rsidR="008A7782" w:rsidRDefault="008A7782" w:rsidP="008A7782">
      <w:pPr>
        <w:pStyle w:val="StandardWeb"/>
      </w:pPr>
      <w:r>
        <w:t xml:space="preserve">Bei Nebukadnezar hieß es: „Des Königs Gebot musste man eilends tun“ (Dan. 3, 22). Wie viel mehr gilt dies von dem Willen des himmlischen Königs! Es gilt zu eilen, wenn Gott befiehlt, Sodom zu verlassen (1. Mo. 19, 22). Lasst uns mit David sprechen: </w:t>
      </w:r>
    </w:p>
    <w:p w14:paraId="5F0F7F5F" w14:textId="77777777" w:rsidR="008A7782" w:rsidRDefault="008A7782" w:rsidP="008A7782">
      <w:pPr>
        <w:pStyle w:val="StandardWeb"/>
      </w:pPr>
      <w:r>
        <w:t xml:space="preserve">„Ich eile und säume nicht, zu halten deine Gebote“ (Ps. 119, 60)! </w:t>
      </w:r>
    </w:p>
    <w:p w14:paraId="709651ED" w14:textId="77777777" w:rsidR="008A7782" w:rsidRDefault="008A7782" w:rsidP="008A7782">
      <w:pPr>
        <w:pStyle w:val="berschrift2"/>
      </w:pPr>
      <w:r>
        <w:t>7. Die findenden Hirten</w:t>
      </w:r>
    </w:p>
    <w:p w14:paraId="51D1D8F3" w14:textId="77777777" w:rsidR="008A7782" w:rsidRDefault="008A7782" w:rsidP="008A7782">
      <w:pPr>
        <w:pStyle w:val="StandardWeb"/>
      </w:pPr>
      <w:r>
        <w:t xml:space="preserve">„Sie fanden beide, Maria und Joseph, dazu das Kind in der Krippe liegen.“ O seliges Wort: finden! Welche Freudenstunde war es, als der Mann den Schatz im Acker, als der Kaufmann die köstliche Perle (Mat. 13,44-46), als das Weib den verlorenen Groschen (Luk. 15,9) fand! Aber schöner als alles irdische Finden ist das, wovon Andreas dem Simon berichtete: „Wir haben den Messias gefunden“ (Joh. 1,41). Wer den Spuren des göttlichen Wortes folgt wie die Hirten, der wird auch den finden, der uns in der Heiligen Nacht als ein ewiger Erretter geboren ist. </w:t>
      </w:r>
    </w:p>
    <w:p w14:paraId="7A7CB2D2" w14:textId="77777777" w:rsidR="008A7782" w:rsidRDefault="008A7782" w:rsidP="008A7782">
      <w:pPr>
        <w:pStyle w:val="berschrift2"/>
      </w:pPr>
      <w:r>
        <w:t>8. Die ausbreitenden Hirten</w:t>
      </w:r>
    </w:p>
    <w:p w14:paraId="1CE52C9C" w14:textId="77777777" w:rsidR="008A7782" w:rsidRDefault="008A7782" w:rsidP="008A7782">
      <w:pPr>
        <w:pStyle w:val="StandardWeb"/>
      </w:pPr>
      <w:r>
        <w:t xml:space="preserve">„Da sie es aber gesehen hatten, breiteten sie das Wort aus, welches zu ihnen von diesem Kinde gesagt war“ (V. 17). </w:t>
      </w:r>
    </w:p>
    <w:p w14:paraId="1EED1C23" w14:textId="77777777" w:rsidR="008A7782" w:rsidRDefault="008A7782" w:rsidP="008A7782">
      <w:pPr>
        <w:pStyle w:val="StandardWeb"/>
      </w:pPr>
      <w:r>
        <w:t xml:space="preserve">Die Welt braucht Evangelisten, nicht solche, die nur aus Büchern etwas gelernt haben, sondern solche, die mit Johannes sagen können: „Was wir gesehen und gehört haben, das verkündigen wir euch“ (1. Joh. 1, 3). In unserer Zeit wird viel Giftsamen ausgebreitet. Viel Irrlehre und Unglaube verwüstet die Herzen der Menschen. Wo sind die Christen, die sich zum Ausbreiten der Worte, die von Jesus gesagt sind, bereit finden? Diese Worte müssen ausgebreitet werden bis an die Enden der Erde; denn es sind die Worte voll Leben und Heil. </w:t>
      </w:r>
    </w:p>
    <w:p w14:paraId="095D3ECA" w14:textId="77777777" w:rsidR="008A7782" w:rsidRDefault="008A7782" w:rsidP="008A7782">
      <w:pPr>
        <w:pStyle w:val="berschrift2"/>
      </w:pPr>
      <w:r>
        <w:lastRenderedPageBreak/>
        <w:t>9. Die lobpreisenden Hirten</w:t>
      </w:r>
    </w:p>
    <w:p w14:paraId="593E7737" w14:textId="77777777" w:rsidR="008A7782" w:rsidRDefault="008A7782" w:rsidP="008A7782">
      <w:pPr>
        <w:pStyle w:val="StandardWeb"/>
      </w:pPr>
      <w:r>
        <w:t xml:space="preserve">„Und die Hirten kehrten wieder um, priesen und lobten Gott um alles, was sie gehört und gesehen hatten“ (V. 20). </w:t>
      </w:r>
    </w:p>
    <w:p w14:paraId="4C705CC9" w14:textId="77777777" w:rsidR="008A7782" w:rsidRDefault="008A7782" w:rsidP="008A7782">
      <w:pPr>
        <w:pStyle w:val="StandardWeb"/>
      </w:pPr>
      <w:r>
        <w:t xml:space="preserve">Mit diesem lieblichen Bild schließt die Weihnachtsgeschichte. Der Engel Lobgesänge sind verstummt, jetzt sollen die Hirten fortfahren zu loben und zu preisen. In der Welt sucht jeder seine eigene Ehre zu erhöhen. Unter Gottes Leuten wird Gottes Lob gesungen in immer neuen Weisen, bis es einst ganz rein und schön droben in der Herrlichkeit erklingt. Gott helfe uns allezeit, dass wir - wenn manchmal auch unter Tränen - dennoch sein Lob mehren helfen wie die Hirten! </w:t>
      </w:r>
    </w:p>
    <w:p w14:paraId="0DA462C4" w14:textId="77777777" w:rsidR="008A7782" w:rsidRDefault="008A7782" w:rsidP="008A7782">
      <w:pPr>
        <w:pStyle w:val="berschrift1"/>
      </w:pPr>
      <w:r>
        <w:t>Gerok, Karl - Christfest.</w:t>
      </w:r>
    </w:p>
    <w:p w14:paraId="766DA136" w14:textId="77777777" w:rsidR="008A7782" w:rsidRDefault="008A7782" w:rsidP="008A7782">
      <w:pPr>
        <w:pStyle w:val="StandardWeb"/>
      </w:pPr>
      <w:r>
        <w:t xml:space="preserve">1889. </w:t>
      </w:r>
    </w:p>
    <w:p w14:paraId="66CE94AB" w14:textId="77777777" w:rsidR="008A7782" w:rsidRDefault="008A7782" w:rsidP="008A7782">
      <w:pPr>
        <w:pStyle w:val="StandardWeb"/>
      </w:pPr>
      <w:r>
        <w:t xml:space="preserve">(Luk. 2,1-14.) </w:t>
      </w:r>
      <w:r>
        <w:br/>
      </w:r>
      <w:r>
        <w:rPr>
          <w:rStyle w:val="Fett"/>
          <w:rFonts w:eastAsiaTheme="majorEastAsia"/>
        </w:rPr>
        <w:t>(1) Es begab sich aber zu der Zeit, dass ein Gebot vom Kaiser Augusto ausging, dass alle Welt geschätzt würde. (2) Und diese Schätzung war die allererste und geschah zur Zeit, da Cyrenius Landpfleger in Syrien war. (3) Und jedermann ging, dass er sich schätzen ließe, ein jeglicher in seine Stadt. (4) Da machte sich auch auf Josef aus Galiläa, aus der Stadt Nazareth, in das jüdische Land zur Stadt Davids, die da heißt Bethlehem, darum, dass er von dem Haus und Geschlecht Davids war; (5) Auf dass er sich schätzen ließe mit Maria, seinem vertrauten Weib; die war schwanger. (6) Und als sie daselbst waren, kam die Zeit, dass sie gebären sollte. (7) Und sie gebar ihren ersten Sohn und wickelte ihn in Windeln und legte ihn in eine Krippe; denn sie hatten sonst keinen Raum in der Herberge. (8) Und es waren Hirten in derselbigen Gegend auf dem Feld bei den Hürden, die hüteten des Nachts ihre Herde. (9) Und siehe, des Herrn Engel trat zu ihnen, und die Klarheit des Herrn leuchtete um sie; und sie fürchteten sich sehr. (10) Und der Engel sprach zu ihnen: Fürchtet euch nicht; siehe, ich verkündige euch große Freude, die allem Volk widerfahren wird! (11) Denn euch ist heute der Heiland geboren, welcher ist Christus der Herr, in der Stadt Davids. (12) Und das habt zum Zeichen, ihr werdet finden das Kind in Windeln gewickelt und in einer Krippe liegend. (13) Und alsobald war da bei dem Engel die Menge der himmlischen Heerscharen, die lobten Gott und sprachen: (14) Ehre sei Gott in der Höhe und Friede auf Erden und den Menschen ein Wohlgefallen!</w:t>
      </w:r>
      <w:r>
        <w:t xml:space="preserve"> </w:t>
      </w:r>
    </w:p>
    <w:p w14:paraId="1E2A4E4C" w14:textId="77777777" w:rsidR="008A7782" w:rsidRDefault="008A7782" w:rsidP="008A7782">
      <w:pPr>
        <w:pStyle w:val="StandardWeb"/>
      </w:pPr>
      <w:r>
        <w:t xml:space="preserve">„Halleluja, denn uns ist heut ein göttlich Kind geboren.“ </w:t>
      </w:r>
    </w:p>
    <w:p w14:paraId="580A7BD8" w14:textId="77777777" w:rsidR="008A7782" w:rsidRDefault="008A7782" w:rsidP="008A7782">
      <w:pPr>
        <w:pStyle w:val="StandardWeb"/>
      </w:pPr>
      <w:r>
        <w:t xml:space="preserve">Es sind die alten lieben Weihnachtslieder, die wir gerne wieder vernehmen in diesen Christfeiertagen, die alten lieben Weihnachtsbilder, die wir mit Freuden wieder sehen in unserm Christfestsevangelium. Bleibt es doch immer die lieblichste Botschaft im ganzen Bibelbuch: „Euch ist heute der Heiland geboren!“ Bleibt es doch immer das freundlichste Bild in der ganzen Bilderreihe der biblischen Geschichte „Die heilige Familie dort im Stall zu Bethlehem!“ </w:t>
      </w:r>
    </w:p>
    <w:p w14:paraId="253DFD30" w14:textId="77777777" w:rsidR="008A7782" w:rsidRDefault="008A7782" w:rsidP="008A7782">
      <w:pPr>
        <w:pStyle w:val="StandardWeb"/>
      </w:pPr>
      <w:r>
        <w:t xml:space="preserve">In der Krippe das holdselige Kindlein in Windeln gewickelt, über ihm geneigt voll mütterlicher Wonne das Antlitz der Maria, im Hintergrund bescheiden zuschauend der fromme Josef; vor der Krippe knieend die anbetenden Hirten, und über dieser kleinen </w:t>
      </w:r>
      <w:r>
        <w:lastRenderedPageBreak/>
        <w:t xml:space="preserve">Menschengemeinde brüderlich teilnehmend und freundlich glückwünschend die himmlischen Boten, die lobsingenden Engel. </w:t>
      </w:r>
    </w:p>
    <w:p w14:paraId="5626ED9B" w14:textId="77777777" w:rsidR="008A7782" w:rsidRDefault="008A7782" w:rsidP="008A7782">
      <w:pPr>
        <w:pStyle w:val="StandardWeb"/>
      </w:pPr>
      <w:r>
        <w:t xml:space="preserve">Die größten Maler haben ihre Kunst versucht an der Darstellung dieser Heiligen Familie, und in der kindlichsten und einfältigsten Nachbildung unter den Weihnachtsbaum gestellt kann dieses Jesuskind in der Krippe Alt und Jung erfreuen und erbauen. </w:t>
      </w:r>
    </w:p>
    <w:p w14:paraId="2E7644FA" w14:textId="77777777" w:rsidR="008A7782" w:rsidRDefault="008A7782" w:rsidP="008A7782">
      <w:pPr>
        <w:pStyle w:val="StandardWeb"/>
      </w:pPr>
      <w:r>
        <w:t xml:space="preserve">Denn nicht nur zur Beschauung wird diese heilige Familie uns heut vorgestellt, sondern auch zur Erbauung. Nicht nur ein liebliches Bild soll sie uns sein, sondern auch ein heilsames Vorbild soll sie uns werden. </w:t>
      </w:r>
    </w:p>
    <w:p w14:paraId="0A40F35B" w14:textId="77777777" w:rsidR="008A7782" w:rsidRDefault="008A7782" w:rsidP="008A7782">
      <w:pPr>
        <w:pStyle w:val="StandardWeb"/>
      </w:pPr>
      <w:r>
        <w:t xml:space="preserve">Eine heilige Familie soll durch die Geburt des Heilandes sich sammeln: </w:t>
      </w:r>
    </w:p>
    <w:p w14:paraId="78C496F0" w14:textId="77777777" w:rsidR="008A7782" w:rsidRDefault="008A7782" w:rsidP="008A7782">
      <w:pPr>
        <w:pStyle w:val="level1"/>
        <w:numPr>
          <w:ilvl w:val="0"/>
          <w:numId w:val="5"/>
        </w:numPr>
      </w:pPr>
      <w:r>
        <w:t>auch hier in jedem Christenhaus,</w:t>
      </w:r>
    </w:p>
    <w:p w14:paraId="28DF6DD3" w14:textId="77777777" w:rsidR="008A7782" w:rsidRDefault="008A7782" w:rsidP="008A7782">
      <w:pPr>
        <w:pStyle w:val="level1"/>
        <w:numPr>
          <w:ilvl w:val="0"/>
          <w:numId w:val="5"/>
        </w:numPr>
      </w:pPr>
      <w:r>
        <w:t>rings auf dem ganzen Erdenrund,</w:t>
      </w:r>
    </w:p>
    <w:p w14:paraId="1E84FC37" w14:textId="77777777" w:rsidR="008A7782" w:rsidRDefault="008A7782" w:rsidP="008A7782">
      <w:pPr>
        <w:pStyle w:val="level1"/>
        <w:numPr>
          <w:ilvl w:val="0"/>
          <w:numId w:val="5"/>
        </w:numPr>
      </w:pPr>
      <w:r>
        <w:t>und droben in des Vaters Reich.</w:t>
      </w:r>
    </w:p>
    <w:p w14:paraId="6ECC852C" w14:textId="77777777" w:rsidR="008A7782" w:rsidRDefault="008A7782" w:rsidP="008A7782">
      <w:pPr>
        <w:pStyle w:val="StandardWeb"/>
      </w:pPr>
      <w:r>
        <w:t xml:space="preserve">Darüber lasst uns jetzt etwas weiter nachdenken. </w:t>
      </w:r>
    </w:p>
    <w:p w14:paraId="371DD5DB" w14:textId="77777777" w:rsidR="008A7782" w:rsidRDefault="008A7782" w:rsidP="008A7782">
      <w:pPr>
        <w:pStyle w:val="StandardWeb"/>
      </w:pPr>
      <w:r>
        <w:t xml:space="preserve">Ich steh an deiner Krippe hier, o Jesu, du mein Leben; </w:t>
      </w:r>
      <w:r>
        <w:br/>
        <w:t xml:space="preserve">Ich komme, bring und schenke dir, was du mir hast gegeben; </w:t>
      </w:r>
      <w:r>
        <w:br/>
        <w:t xml:space="preserve">Nimm hin, es ist mein Geist und Sinn, </w:t>
      </w:r>
      <w:r>
        <w:br/>
        <w:t xml:space="preserve">Herz, Seel und Mut, nimm Alles hin </w:t>
      </w:r>
      <w:r>
        <w:br/>
        <w:t xml:space="preserve">Und lass dir's wohlgefallen. Amen. </w:t>
      </w:r>
    </w:p>
    <w:p w14:paraId="0EA2098E" w14:textId="77777777" w:rsidR="008A7782" w:rsidRDefault="008A7782" w:rsidP="008A7782">
      <w:pPr>
        <w:pStyle w:val="StandardWeb"/>
      </w:pPr>
      <w:r>
        <w:t xml:space="preserve">Eine heilige Familie soll durch die Geburt des Heilandes sich sammeln </w:t>
      </w:r>
    </w:p>
    <w:p w14:paraId="79553BA3" w14:textId="77777777" w:rsidR="008A7782" w:rsidRDefault="008A7782" w:rsidP="008A7782">
      <w:pPr>
        <w:pStyle w:val="berschrift2"/>
      </w:pPr>
      <w:r>
        <w:t>1) auch hier in jedem Christenhaus.</w:t>
      </w:r>
    </w:p>
    <w:p w14:paraId="55DDDF1D" w14:textId="77777777" w:rsidR="008A7782" w:rsidRDefault="008A7782" w:rsidP="008A7782">
      <w:pPr>
        <w:pStyle w:val="StandardWeb"/>
      </w:pPr>
      <w:r>
        <w:t xml:space="preserve">Das hat ja das heilige Christfest voraus vor all unseren schönen und hohen Festen im Kirchenjahr: Es ist nicht nur ein Kirchenfest, sondern auch ein Familienfest; nicht nur in den Gotteshäusern wird es gefeiert, sondern auch daheim im häuslichen Kreise; nicht nur die erwachsene Gemeinde ruft es zusammen zur Anbetung Gottes, auch aus dem Mund der Unmündigen will es dem Herrn ein Lob bereiten. Und mit Recht ist das Christfest ein Familienfest. Denn durch das Aufwachsen des Sohnes Gottes im Schoß einer Familie ist das menschliche Familienleben gesegnet und geweiht als ein Gott wohlgefälliger Stand, und auf die Eltern wie auf die Kinder fällt ein liebliches Licht von der Krippe zu Bethlehem. </w:t>
      </w:r>
    </w:p>
    <w:p w14:paraId="3BC541F6" w14:textId="77777777" w:rsidR="008A7782" w:rsidRDefault="008A7782" w:rsidP="008A7782">
      <w:pPr>
        <w:pStyle w:val="StandardWeb"/>
      </w:pPr>
      <w:r>
        <w:t xml:space="preserve">Jene beglückte Maria dort, die Gebenedeite unter den Weibern mit dem göttlichen Kind auf den Armen, sie ist uns eine Mahnung: Ehrt die Frauen! Nicht eine Sklavin soll das Weib sein oder ein Spielzeug der Lust nach der Heiden Weise, sondern eine Magd Gottes, ein Gefäß seiner Gnade, eine Wegweiserin gen Himmel. Ehrt die Mütter! So mahnt uns jene Ehrwürdigste unter den Müttern. Heilig ist die Mutterliebe, die hütende und pflegende, selbstverleugnende und nie ermüdende, wie sie uns im Bild der Maria so rührend vor Augen tritt von da an, da sie ihr Kindlein in die Krippe legt, bis dahin, wo sie mit dem Schwert im Herzen unter dem Kreuz ihres Sohnes steht. Alle die Größten und Besten unter den Erdensöhnen, sie wären nicht geworden, was sie waren, ohne ihre Mütter. Auch der heilige Menschensohn ist aufgewachsen in der Hut und Pflege einer edlen Mutter. </w:t>
      </w:r>
    </w:p>
    <w:p w14:paraId="19805FD3" w14:textId="77777777" w:rsidR="008A7782" w:rsidRDefault="008A7782" w:rsidP="008A7782">
      <w:pPr>
        <w:pStyle w:val="StandardWeb"/>
      </w:pPr>
      <w:r>
        <w:t xml:space="preserve">Und jenes Kindlein in der Krippe ruft uns zu: Verachtet nicht die Kleinen! </w:t>
      </w:r>
    </w:p>
    <w:p w14:paraId="6CE8D2E1" w14:textId="77777777" w:rsidR="008A7782" w:rsidRDefault="008A7782" w:rsidP="008A7782">
      <w:pPr>
        <w:pStyle w:val="StandardWeb"/>
      </w:pPr>
      <w:r>
        <w:lastRenderedPageBreak/>
        <w:t xml:space="preserve">Wohl ist es ein Kind ohnegleichen, das dort die Engel begrüßen; wohl gilt ihm wie keinem andern Menschenkind das Zeugnis von oben: Siehe, das ist mein lieber Sohn, an welchem ich Wohlgefallen habe. </w:t>
      </w:r>
    </w:p>
    <w:p w14:paraId="3AEEE88A" w14:textId="77777777" w:rsidR="008A7782" w:rsidRDefault="008A7782" w:rsidP="008A7782">
      <w:pPr>
        <w:pStyle w:val="StandardWeb"/>
      </w:pPr>
      <w:r>
        <w:t xml:space="preserve">Aber dadurch, dass der Sohn Gottes ein Kind war, als Kindlein zur Welt kam und als Kindlein heraufwuchs, ist das Kindesalter überhaupt geheiligt und gesegnet. Jedes neugeborene Menschenkind dürfen wir nun begrüßen als eine Gabe Gottes, als ein Geschenk des Himmels. Über jedes Kindleins Wiege schweben schützend und segnend die Engel des Herrn. In jedes Kindes Seele schlummern Keime des Guten, gottgeschenkte Gaben und Kräfte. Achtet darauf; verachtet nicht eines dieser Kleinen; lasst sie eurer Liebe und Treue empfohlen sein um ihrer Schwachheit und Hilfsbedürftigkeit willen, wie um all des Schönen, Guten und Göttlichen willen, das in ihrem Herzen schläft und aus ihren Augen leuchtet. </w:t>
      </w:r>
    </w:p>
    <w:p w14:paraId="7A5BD810" w14:textId="77777777" w:rsidR="008A7782" w:rsidRDefault="008A7782" w:rsidP="008A7782">
      <w:pPr>
        <w:pStyle w:val="StandardWeb"/>
      </w:pPr>
      <w:r>
        <w:t xml:space="preserve">Solche Gedanken, meine Lieben, legt uns der Anblick der Heiligen Familie dort im Stall zu Bethlehem nah. Und nun mit solchen Gedanken lasst uns einen Blick tun in unser häusliches Leben hinein und fragen: Ist da etwas zu sehen ich will nicht sagen von einer Heiligen Familie, aber doch von einem christlichen Familienleben? </w:t>
      </w:r>
    </w:p>
    <w:p w14:paraId="307CC72A" w14:textId="77777777" w:rsidR="008A7782" w:rsidRDefault="008A7782" w:rsidP="008A7782">
      <w:pPr>
        <w:pStyle w:val="StandardWeb"/>
      </w:pPr>
      <w:r>
        <w:t xml:space="preserve">Ach wie manches Haus, auch in unserer Stadt, in glänzenden Straßen und in dunklen Gassen, wo gar kein Familienleben ist, wo die schönen Bande der Liebe und Treue gelockert sind zwischen Mann und Frau, zwischen Eltern und Kindern, zwischen Geschwistern und Hausgenossen, wo der Mann sein Vergnügen außer dem Haus sucht, statt im Schoß der Familie; wo die Frau dem Mann das Leben sauer macht, statt es ihm zu versüßen; wo die Kinder der Eltern Last und Kummer sind, statt ihr Trost und ihre Freude; wo Brüder und Schwestern in Streit und Hader leben, statt einträchtig bei einander zu wohnen! </w:t>
      </w:r>
    </w:p>
    <w:p w14:paraId="3DF158B8" w14:textId="77777777" w:rsidR="008A7782" w:rsidRDefault="008A7782" w:rsidP="008A7782">
      <w:pPr>
        <w:pStyle w:val="StandardWeb"/>
      </w:pPr>
      <w:r>
        <w:t xml:space="preserve">Und wo es so schlimm nicht steht, wo es ein Familienleben gibt und Liebe waltet im Hause, ist's auch ein christliches Familienleben? Ist's eine gottgeheiligte Liebe oder nur die natürliche Liebe zum eigenen Fleisch und Blut? Weiß der Hausvater etwas von seinem christlichen Beruf, des Hauses Priester zu sein? Lebt in der Hausmutter etwas von dem Mariensinn: siehe ich bin des Herrn Magd? Zieht man die Kinder auf in der Furcht des Herrn und lehrt sie das Jesuskind kennen und lieben? Nimmt man Leid und Freud aus der Hand eines himmlischen Vaters? Heiligt man das Tagwerk durch Gebet und ist Gottes Wort das Licht, das allen leuchtet, die im Hause sind? </w:t>
      </w:r>
    </w:p>
    <w:p w14:paraId="6EE5691A" w14:textId="77777777" w:rsidR="008A7782" w:rsidRDefault="008A7782" w:rsidP="008A7782">
      <w:pPr>
        <w:pStyle w:val="StandardWeb"/>
      </w:pPr>
      <w:r>
        <w:t xml:space="preserve">Seht, meine Lieben, da soll es ein schöner Segen der heiligen Weihnachtszeit werden, dass sie wieder einen Lichtstrahl von oben ins Haus fallen ließe, dass sie die Hausgenossen aufs Neue in Liebe vereinigte vor dem Angesicht des Vaters im Himmel. </w:t>
      </w:r>
    </w:p>
    <w:p w14:paraId="71FDF79D" w14:textId="77777777" w:rsidR="008A7782" w:rsidRDefault="008A7782" w:rsidP="008A7782">
      <w:pPr>
        <w:pStyle w:val="StandardWeb"/>
      </w:pPr>
      <w:r>
        <w:t xml:space="preserve">Da sollen Mann und Frau unter dem Christbaum sich wieder die Hand reichen in Liebe und Frieden und die Verstimmungen, die das Tagesleben mit sich bringt, sich wieder auflösen lassen vor der großen Freudenbotschaft: Euch ist der Heiland geboren! Da sollen die Eltern ihre Kinder neu ans Herz schließen als Gabe Gottes und sie's fühlen lassen durch Wort und Tat, was Vatertreue und Mutterliebe heißt. Da sollen die Kinder wieder dankbarer und folgsamer hinaufsehen zu den Eltern, die sich's so viel haben kosten lassen, ihnen Freude zu machen. Da sollen Brüder und Schwestern einträchtig bei einander wohnen, wie es fein und lieblich ist vor Gott und Menschen. </w:t>
      </w:r>
    </w:p>
    <w:p w14:paraId="371134E7" w14:textId="77777777" w:rsidR="008A7782" w:rsidRDefault="008A7782" w:rsidP="008A7782">
      <w:pPr>
        <w:pStyle w:val="StandardWeb"/>
      </w:pPr>
      <w:r>
        <w:t xml:space="preserve">Und wie dort in Bethlehem die Hirten vom Feld hereingerufen wurden, um teilzunehmen an der Freude der Heiligen Familie, so sollen auch Knecht und Magd als Familiengenossen in diesen Tagen ihren Anteil haben an der Freude des Hauses. </w:t>
      </w:r>
    </w:p>
    <w:p w14:paraId="2A2746EE" w14:textId="77777777" w:rsidR="008A7782" w:rsidRDefault="008A7782" w:rsidP="008A7782">
      <w:pPr>
        <w:pStyle w:val="StandardWeb"/>
      </w:pPr>
      <w:r>
        <w:lastRenderedPageBreak/>
        <w:t xml:space="preserve">Und weil ein Christ sich nicht von Herzen freuen kann im eigenen Haus, wenn er der Armen und Notleidenden gedenkt, denen das Los nicht so lieblich gefallen ist wie ihm, des armen Kindes, das von der dunklen Gasse verlangend heraufschaut zu den erleuchteten Fenstern, der betrübten Witwe, die keine Mittel hat, ihren verwaisten Kindern den Christbaum zu schmücken im ärmlichen Stübchen - darum erweitert sich des Christen Herz in diesen Tagen auch über die vier Wände seines Hauses hinaus und erinnert ihn, dass er Brüder und Schwestern, Pflegekinder und Schutzbefohlene hat rings um sich her an den Armen und Kranken, an den Verlassenen und Verwaisten. Darum gilt's in diesen Tagen mehr noch als sonst im Jahr: wohlzutun und mitzuteilen vergesst nicht, denn solche Opfer gefallen Gott wohl, gilt auch Waisenkindern den Christbaum anzuzünden, auch Kranken eine Erquickung ans Bett zu spenden, auch in Spitälern und Armenhäusern eine Bescherung zu bereiten, damit auch einem leidenden Mitmenschen auf seinem dunklen Lebensweg in sein verbittertes Herz hinein ein Lichtstrahl falle von der Weihnachtsbotschaft: Siehe, ich verkündige euch große Freude! </w:t>
      </w:r>
    </w:p>
    <w:p w14:paraId="3FD8D71A" w14:textId="77777777" w:rsidR="008A7782" w:rsidRDefault="008A7782" w:rsidP="008A7782">
      <w:pPr>
        <w:pStyle w:val="StandardWeb"/>
      </w:pPr>
      <w:r>
        <w:t xml:space="preserve">Ja noch eins, meine Lieben, und ich bitte, lächelt nicht darüber! Wenn die alten Maler die heilige Familie malen im Stall zu Bethlehem, so vergessen sie nicht im dunklen Hintergrund das Eselein und das Rind, auf die auch ein Widerschein fällt von dem wunderbaren Licht. Dürfte uns das nicht eine Mahnung sein am großen Liebesfest der Christenheit: vergesst auch nicht eurer vernunftlosen Hausgenossen, erbarmt euch auch der seufzenden Kreatur; streut nicht nur im winterlichen Schnee den hungernden Vögeln ihr Futter vors Fenster, sondern seid allezeit eingedenk des Wortes: der Gerechte erbarmt sich seines Viehs, quälet kein Geschöpf Gottes und nehmt auch die Tierwelt in euren Schutz gegen gefühllose oder gedankenlose Tierquälerei. Denn Gott ist die Liebe, predigt uns das heutige Christfest; der Herr ist allen gütig und erbarmt sich aller seiner Werke. </w:t>
      </w:r>
    </w:p>
    <w:p w14:paraId="7CC0D496" w14:textId="77777777" w:rsidR="008A7782" w:rsidRDefault="008A7782" w:rsidP="008A7782">
      <w:pPr>
        <w:pStyle w:val="StandardWeb"/>
      </w:pPr>
      <w:r>
        <w:t xml:space="preserve">Vor allen aber seiner Menschenkinder, die er in Adam zu seinem Bild erschaffen und in Jesu Christo neugeschaffen und zu seinen Kindern erwählt hat. </w:t>
      </w:r>
    </w:p>
    <w:p w14:paraId="0CA87E06" w14:textId="77777777" w:rsidR="008A7782" w:rsidRDefault="008A7782" w:rsidP="008A7782">
      <w:pPr>
        <w:pStyle w:val="StandardWeb"/>
      </w:pPr>
      <w:r>
        <w:t xml:space="preserve">Darum eine heilige Familie soll durch die Geburt des Heilandes sich sammeln </w:t>
      </w:r>
    </w:p>
    <w:p w14:paraId="36F765A7" w14:textId="77777777" w:rsidR="008A7782" w:rsidRDefault="008A7782" w:rsidP="008A7782">
      <w:pPr>
        <w:pStyle w:val="berschrift2"/>
      </w:pPr>
      <w:r>
        <w:t>2) auf dem ganzen Erdenrund;</w:t>
      </w:r>
    </w:p>
    <w:p w14:paraId="4C03775B" w14:textId="77777777" w:rsidR="008A7782" w:rsidRDefault="008A7782" w:rsidP="008A7782">
      <w:pPr>
        <w:pStyle w:val="StandardWeb"/>
      </w:pPr>
      <w:r>
        <w:t xml:space="preserve">alle Menschen sollen Brüder werden, weil sie Kinder sein sollen Eines Vaters im Himmel. </w:t>
      </w:r>
    </w:p>
    <w:p w14:paraId="3C06C709" w14:textId="77777777" w:rsidR="008A7782" w:rsidRDefault="008A7782" w:rsidP="008A7782">
      <w:pPr>
        <w:pStyle w:val="StandardWeb"/>
      </w:pPr>
      <w:r>
        <w:t xml:space="preserve">„Siehe ich verkündige euch große Freude, die allem Volk widerfahren wird.“ So lautet dort die Botschaft des Engels. „Allem Volk,“ das heißt wohl zunächst: dem ganzen Volk Israel, hoch und nieder, reich und arm bis hinab zu den Hirten auf dem Feld. Aber wenn wir die Sendung des Weltheilands recht verstehen, dann dürfen wir das Volk, dem er geboren ist, nicht nur suchen zwischen dem Libanon und dem toten Meer, nein weit hinaus über die Marksteine Judäas, über die Grenzpfähle der Völker, über Länder und Meere wirft das Christfest seinen Freudenschein. </w:t>
      </w:r>
    </w:p>
    <w:p w14:paraId="6B0E6A1A" w14:textId="77777777" w:rsidR="008A7782" w:rsidRDefault="008A7782" w:rsidP="008A7782">
      <w:pPr>
        <w:pStyle w:val="StandardWeb"/>
      </w:pPr>
      <w:r>
        <w:t xml:space="preserve">Ehe Christus in die Welt kam mit seinem Evangelium, standen die Völker fremd und schroff einander gegenüber. Der Jude hasste den Heiden als einen von Gott Verworfenen und verachtete den Samariter als einen aus der Art geschlagenen Bruder. Der Grieche und Römer blickte stolz herab auf den Sohn Abrahams als auf einen Barbaren. Die Völker standen wider einander und ihre Götter waren wider einander. </w:t>
      </w:r>
    </w:p>
    <w:p w14:paraId="23094C60" w14:textId="77777777" w:rsidR="008A7782" w:rsidRDefault="008A7782" w:rsidP="008A7782">
      <w:pPr>
        <w:pStyle w:val="StandardWeb"/>
      </w:pPr>
      <w:r>
        <w:lastRenderedPageBreak/>
        <w:t xml:space="preserve">Aber „Ehre sei Gott in der Höhe.“ So sangen die Engel und wiesen empor zu dem Einen Gott im Himmel, der da spricht: Ich bin der Herr und will meinen Ruhm keinem andern geben, noch meine Ehre den Götzen. </w:t>
      </w:r>
    </w:p>
    <w:p w14:paraId="36C3CC21" w14:textId="77777777" w:rsidR="008A7782" w:rsidRDefault="008A7782" w:rsidP="008A7782">
      <w:pPr>
        <w:pStyle w:val="StandardWeb"/>
      </w:pPr>
      <w:r>
        <w:t xml:space="preserve">„Friede auf Erden!“ So klang's über der Krippe zu Bethlehem. Jude oder Grieche, Knecht oder Freier, Mann oder Weib, sie sind allzumal eins in Christo. Darum kein Bruderstreit mehr und kein Völkerkrieg, kein Rassenhass und kein Standesvorurteil, sondern alle Menschen auf Erden Brüder unter Einem Vater im Himmel. </w:t>
      </w:r>
    </w:p>
    <w:p w14:paraId="107ACBE2" w14:textId="77777777" w:rsidR="008A7782" w:rsidRDefault="008A7782" w:rsidP="008A7782">
      <w:pPr>
        <w:pStyle w:val="StandardWeb"/>
      </w:pPr>
      <w:r>
        <w:t xml:space="preserve">„Und den Menschen ein Wohlgefallen.“ Was Mensch heißt auf dem weiten Erdenrund, ob schwarz oder weiß, ob braun oder rot, von Abrahams Sohn bis hinab zum wilden Hottentotten und stumpfen Eskimo - sie alle tragen einen Zug des göttlichen Ebenbilds, ihnen allen soll geholfen werden aus ihren Sünden, aus ihnen allen kann und soll etwas werden zu Gottes Wohlgefallen und zum Lobe seiner herrlichen Gnade. </w:t>
      </w:r>
    </w:p>
    <w:p w14:paraId="51EC51ED" w14:textId="77777777" w:rsidR="008A7782" w:rsidRDefault="008A7782" w:rsidP="008A7782">
      <w:pPr>
        <w:pStyle w:val="StandardWeb"/>
      </w:pPr>
      <w:r>
        <w:t xml:space="preserve">Es war ein großer Monarch, jener Kaiser Augustus, und er konnte als Beherrscher des Erdkreises sich fühlen, wenn er seine Völker zählen, seine Untertanen schätzen ließ von den Ufern des Jordans bis zu den Quellen des Rheins. Aber noch ein größerer Monarch saß über ihm im Regiment und setzte seine Reichsgedanken ins Werk, der Herr aller Herren und König aller Könige, der allmächtige, barmherzige Gott. Er, der Herr der Welten, der die Sterne am Himmel zählt, sah in Gnaden dies Erdenrund an und sprach: ich will mir mein Reich gründen auf Erden, das da sei Gerechtigkeit, Friede und Freude im Heiligen Geist. Ich will mir mein Volk sammeln aus allen Völkern, das da fleißig sei zu guten Werken. ich will ihr Gott sein und sie sollen mein Volk sein; ich will ihr Vater heißen und sie sollen meine Kinder heißen und sollen als Brüder einträchtig bei einander wohnen. </w:t>
      </w:r>
    </w:p>
    <w:p w14:paraId="720FCD1B" w14:textId="77777777" w:rsidR="008A7782" w:rsidRDefault="008A7782" w:rsidP="008A7782">
      <w:pPr>
        <w:pStyle w:val="StandardWeb"/>
      </w:pPr>
      <w:r>
        <w:t xml:space="preserve">Dieser Eine Gott und Vater ists, den der Sohn, der aus des Vaters Schoß kam, den Menschen gezeigt hat und hat uns beten gelehrt zu dem großen Unbekannten über den Sternen: Unser Vater der du bist in dem Himmel, und hat uns ein neu Gebot gegeben, dass wir uns unter einander lieben. </w:t>
      </w:r>
    </w:p>
    <w:p w14:paraId="633C871B" w14:textId="77777777" w:rsidR="008A7782" w:rsidRDefault="008A7782" w:rsidP="008A7782">
      <w:pPr>
        <w:pStyle w:val="StandardWeb"/>
      </w:pPr>
      <w:r>
        <w:t xml:space="preserve">Diesen Einen Gott haben die Apostel gepredigt unter allen Völkern und haben die Botschaft der Liebe und des Friedens hinausgetragen in die verfeindete Welt: Ein Herr, Ein Glaube, Eine Taufe, Ein Gott und Vater der da ist über uns alle und durch uns alle und in uns allen. </w:t>
      </w:r>
    </w:p>
    <w:p w14:paraId="24181238" w14:textId="77777777" w:rsidR="008A7782" w:rsidRDefault="008A7782" w:rsidP="008A7782">
      <w:pPr>
        <w:pStyle w:val="StandardWeb"/>
      </w:pPr>
      <w:r>
        <w:t xml:space="preserve">Um diesen Einen Gott und Vater haben seitdem Millionen Kinder sich versammelt in allen Weltteilen, verschieden nach Farbe und Sprache, nach Bildung und Sitte, aber Eins in Glauben, Liebe und Hoffnung, Ein Volk unter Einem König, der da heißt Jesus Christus, Eine Familie unter Einem Vater, der da ist der allmächtige Gott, Schöpfer Himmels und der Erden. </w:t>
      </w:r>
    </w:p>
    <w:p w14:paraId="4A7FA80A" w14:textId="77777777" w:rsidR="008A7782" w:rsidRDefault="008A7782" w:rsidP="008A7782">
      <w:pPr>
        <w:pStyle w:val="StandardWeb"/>
      </w:pPr>
      <w:r>
        <w:t xml:space="preserve">Ach! es ist ja freilich keine heilige Familie wie sie sein sollte, diese Christenheit auf Erden. Es ist viel Gottvergessenheit und viel Bruderhass, viel Unglaube und viel ungöttliches Wesen, viel Unfrieden und viel Unsegen auch unter denen, die Gottes Volk sein könnten und sollten. </w:t>
      </w:r>
    </w:p>
    <w:p w14:paraId="1E5E5C3B" w14:textId="77777777" w:rsidR="008A7782" w:rsidRDefault="008A7782" w:rsidP="008A7782">
      <w:pPr>
        <w:pStyle w:val="StandardWeb"/>
      </w:pPr>
      <w:r>
        <w:t xml:space="preserve">Aber heute, wo wir der köstlichsten Gabe gedenken, die Gott der Menschheit geschenkt hat, seines Sohnes unseres Heilands, heute wollen wir dankbar des Guten uns freuen, das durch ihn in die Welt gekommen ist und in der Welt lebt und wirkt; wollen uns freuen, dass auch wir durch Gottes Gnade berufen sind in die große Familie der Gotteskinder und dürfen im Frieden auch diesmal unser Weihnachtsfest feiern; wollen mit neuer Liebe uns sammeln um unseren Gott, mit neuer Treue uns halten zu seinem Volk; wollen beten zum Vater der Liebe, dass er je mehr und mehr seine Menschenkinder vereine in kindlichem Gehorsam gegen ihn </w:t>
      </w:r>
      <w:r>
        <w:lastRenderedPageBreak/>
        <w:t xml:space="preserve">und brüderlicher Liebe unter einander; dass er dem Völkerstreit und Klassenhass in der Welt steure; dass er dem Bruderzwist und Glaubenszank in der Christenheit wehre; dass er auch die, welche noch fern sind von seinem Reich, errette von der Obrigkeit der Finsternis und herzuführe zu seinem wunderbaren Licht, damit es je mehr und mehr zur Wahrheit werde, was die Engel gesungen: Friede auf Erden! und was der Heiland verheißen: Eine Herde unter einem Hirten hier auf dem ganzen Erdenrund! </w:t>
      </w:r>
    </w:p>
    <w:p w14:paraId="2504F9AF" w14:textId="77777777" w:rsidR="008A7782" w:rsidRDefault="008A7782" w:rsidP="008A7782">
      <w:pPr>
        <w:pStyle w:val="berschrift2"/>
      </w:pPr>
      <w:r>
        <w:t>3) Und droben in des Vaters Reich!</w:t>
      </w:r>
    </w:p>
    <w:p w14:paraId="4AEB7588" w14:textId="77777777" w:rsidR="008A7782" w:rsidRDefault="008A7782" w:rsidP="008A7782">
      <w:pPr>
        <w:pStyle w:val="StandardWeb"/>
      </w:pPr>
      <w:r>
        <w:t xml:space="preserve">Der Himmel ist offen über der Krippe zu Bethlehem. Überirdische Gäste lassen bei der Geburt des Weltheilands glückwünschend sich sehen und hören auf der Erde. Das darf uns ein Zeugnis sein, dass wir Brüder haben in einer höheren Welt, dass die erlöste Menschheit als ein teures Glied aufgenommen ist in die große Geisterfamilie, die von Stufe zu Stufe, von Licht zu Licht sich hinauszieht bis zum Thron des Allerhöchsten. </w:t>
      </w:r>
    </w:p>
    <w:p w14:paraId="4608BCC5" w14:textId="77777777" w:rsidR="008A7782" w:rsidRDefault="008A7782" w:rsidP="008A7782">
      <w:pPr>
        <w:pStyle w:val="StandardWeb"/>
      </w:pPr>
      <w:r>
        <w:t xml:space="preserve">Es sind geheimnisvolle Fragen und wunderbare Ahnungen, mit denen in der heiligen Weihnacht, während die Lichter des Christfests auf Erden funkeln, ein frommes Gemüt aufblickt zu den schimmernden Sternen des Himmels. Es ist uns, als läsen wir's auch dort im unermesslichen Weltenraum mit goldener Sternenschrift geschrieben, was auf Erden jetzt gepredigt wird: „Gott ist die Liebe.“ </w:t>
      </w:r>
    </w:p>
    <w:p w14:paraId="583EADA7" w14:textId="77777777" w:rsidR="008A7782" w:rsidRDefault="008A7782" w:rsidP="008A7782">
      <w:pPr>
        <w:pStyle w:val="StandardWeb"/>
      </w:pPr>
      <w:r>
        <w:t xml:space="preserve">Wie es auf jenen Sternen aussieht, wissen wir ja nicht. Aber dass auch jene Planeten aus denselben Grundstoffen bestehen wie unsere Erde, und dass auch sie Wohnplätze lebendiger Wesen zum Teil sind, zum Teil gewesen sind, zum Teil noch werden sollen, das schließen die Astronomen aus der Zergliederung der Lichtstrahlen, die jene Sterne zu uns herniedersenden. Und dass die göttliche Allmacht, Weisheit und Liebe, die auch im Sandkorn dieses Erdballs sich verherrlicht, durchs ganze Weltall waltet bis zum fernsten Sternennebel hinaus, den kein Fernrohr entziffert, damit stimmt auch die Heilige Schrift. „Denn die Himmel erzählen die Ehre Gottes“, singt der Psalmist und „die Feste verkündigt seiner Hände Werk“. </w:t>
      </w:r>
    </w:p>
    <w:p w14:paraId="7798C292" w14:textId="77777777" w:rsidR="008A7782" w:rsidRDefault="008A7782" w:rsidP="008A7782">
      <w:pPr>
        <w:pStyle w:val="StandardWeb"/>
      </w:pPr>
      <w:r>
        <w:t xml:space="preserve">Und der Sohn, der aus des Vaters Schoß kam, spricht: „In meines Vaters Haus sind viele Wohnungen und ich gehe hin euch die Stätte zu bereiten.“ </w:t>
      </w:r>
    </w:p>
    <w:p w14:paraId="3A6D5240" w14:textId="77777777" w:rsidR="008A7782" w:rsidRDefault="008A7782" w:rsidP="008A7782">
      <w:pPr>
        <w:pStyle w:val="StandardWeb"/>
      </w:pPr>
      <w:r>
        <w:t xml:space="preserve">So wollen wir uns denn wohl freuen all des Guten, das der himmlische Vater seinen Kindern auf Erden in seinem Sohn Jesu Christo beschert, aber wir wollen uns auch freuen auf das noch viel herrlichere Erbteil der Heiligen im Licht, und wollen's nicht vergessen, der Sohn Gottes stieg vom Himmel zur Erde herab, um uns von der Erde gen Himmel zu heben. </w:t>
      </w:r>
    </w:p>
    <w:p w14:paraId="0EF93ACB" w14:textId="77777777" w:rsidR="008A7782" w:rsidRDefault="008A7782" w:rsidP="008A7782">
      <w:pPr>
        <w:pStyle w:val="StandardWeb"/>
      </w:pPr>
      <w:r>
        <w:t xml:space="preserve">Das gibt vielleicht einen Weihnachtstrost heut in manches betrübte Haus und Herz, wo ein teures Haupt, eine liebe Seele heute fehlt im häuslichen Kreis, so dass diese Tage der Freude zu einer Zeit schmerzlicher Erinnerung werden und kaum vernarbte Wunden aufs neue bluten. </w:t>
      </w:r>
    </w:p>
    <w:p w14:paraId="0A51338C" w14:textId="77777777" w:rsidR="008A7782" w:rsidRDefault="008A7782" w:rsidP="008A7782">
      <w:pPr>
        <w:pStyle w:val="StandardWeb"/>
      </w:pPr>
      <w:r>
        <w:t xml:space="preserve">Da ist es ein süßer Trost: In des Vaters Haus sind viele Wohnungen. Dort erst im Licht sind die Kinder Gottes versammelt als eine rechte heilige Familie. Da ist es ein erhebender Glaube: In dem Herrn bleiben wir eins. Die da droben schauen in Liebe herab, wir hienieden blicken in Hoffnung empor - bis wir zusammenkommen. Da ist es ein gesegneter Vorsatz: So lasst uns denn dankbare, fromme, folgsame Gotteskinder werden hienieden, damit wir einst auch eintreten dürfen in die heilige Familie der Gotteskinder dort oben. </w:t>
      </w:r>
    </w:p>
    <w:p w14:paraId="6833455E" w14:textId="77777777" w:rsidR="008A7782" w:rsidRDefault="008A7782" w:rsidP="008A7782">
      <w:pPr>
        <w:pStyle w:val="StandardWeb"/>
      </w:pPr>
      <w:r>
        <w:t xml:space="preserve">Dann sind wir zu dem Lohne der Himmelsbürger dort erhöht, </w:t>
      </w:r>
      <w:r>
        <w:br/>
        <w:t xml:space="preserve">Dann sind wir nah dem Throne und schauen deine Majestät. </w:t>
      </w:r>
      <w:r>
        <w:br/>
      </w:r>
      <w:r>
        <w:lastRenderedPageBreak/>
        <w:t xml:space="preserve">Nicht mehr aus dunkler Ferne dringt dann der Dank zu dir, </w:t>
      </w:r>
      <w:r>
        <w:br/>
        <w:t xml:space="preserve">Weit über Sonn' und Sterne erhaben jauchzen wir, </w:t>
      </w:r>
      <w:r>
        <w:br/>
        <w:t xml:space="preserve">Und in der Himmel Heere schallt unser Lobgesang: </w:t>
      </w:r>
      <w:r>
        <w:br/>
        <w:t xml:space="preserve">Dem Ewigen sei Ehre, dem Welterlöser Dank! </w:t>
      </w:r>
    </w:p>
    <w:p w14:paraId="11F91A3E" w14:textId="77777777" w:rsidR="008A7782" w:rsidRDefault="008A7782" w:rsidP="008A7782">
      <w:pPr>
        <w:pStyle w:val="StandardWeb"/>
      </w:pPr>
      <w:r>
        <w:t xml:space="preserve">Amen. </w:t>
      </w:r>
    </w:p>
    <w:p w14:paraId="1C707000" w14:textId="77777777" w:rsidR="008A7782" w:rsidRDefault="008A7782" w:rsidP="008A7782">
      <w:pPr>
        <w:pStyle w:val="berschrift1"/>
      </w:pPr>
      <w:r>
        <w:t>Goßner, Johannes - Am 1. Weihnachtstag.</w:t>
      </w:r>
    </w:p>
    <w:p w14:paraId="208581AD" w14:textId="77777777" w:rsidR="008A7782" w:rsidRDefault="008A7782" w:rsidP="008A7782">
      <w:pPr>
        <w:pStyle w:val="StandardWeb"/>
      </w:pPr>
      <w:r>
        <w:t xml:space="preserve">Evang. Luk. 2, 1 - 14. </w:t>
      </w:r>
    </w:p>
    <w:p w14:paraId="3CCC7CE0" w14:textId="77777777" w:rsidR="008A7782" w:rsidRPr="00F7169F" w:rsidRDefault="008A7782" w:rsidP="008A7782">
      <w:pPr>
        <w:pStyle w:val="StandardWeb"/>
        <w:rPr>
          <w:b/>
        </w:rPr>
      </w:pPr>
      <w:r w:rsidRPr="00F7169F">
        <w:rPr>
          <w:b/>
        </w:rPr>
        <w:t xml:space="preserve">Von der Geburt Christi. </w:t>
      </w:r>
    </w:p>
    <w:p w14:paraId="0BDF6B9B" w14:textId="77777777" w:rsidR="008A7782" w:rsidRDefault="008A7782" w:rsidP="008A7782">
      <w:pPr>
        <w:pStyle w:val="StandardWeb"/>
      </w:pPr>
      <w:r>
        <w:t xml:space="preserve">Das ist der Tag, den der Herr gemacht, der Tag, an welchem das Licht der Welt erschien, und der Aufgang aus der Höhe uns besucht hat, zu leuchten denen, die da sitzen in Finsternis und Schatten des Todes, und zu richten unsre Füße auf den Weg des Friedens. Luk. l, 78. 79. Das ist der Tag, an welchem erfüllt wurde die Weissagung des Propheten Jesaias, 9, 6. da man sagen konnte: Uns ist ein Kind geboren, uns ist ein Sohn gegeben, welches Herrschaft ist auf Seiner Schulter, und Er heißt: Wunderbar, Rat, Kraft, Held, ewig Vater, Friedefürst rc. Wir haben Ihn nun, Er ist uns einverleibt, unser Verwandter und Blutsfreund, unser Bruder, und ob Er wohl in göttlicher Gestalt war, hielt Er es nicht für einen Raub, Gott gleich zu sein, sondern entäußerte sich selbst, und nahm Knechtsgestalt an, ward gleich wie ein anderer Mensch, und an Gebärden als ein Mensch erfunden; Er erniedrigte sich selbst und ward gehorsam bis zum Tode, ja zum Tode am Kreuz. Phil. 2, 6. Bei Seiner Geburt fällt uns gleich, wie dem Apostel, Sein Kreuz und Tod ein - </w:t>
      </w:r>
    </w:p>
    <w:p w14:paraId="152FBEB3" w14:textId="77777777" w:rsidR="008A7782" w:rsidRDefault="008A7782" w:rsidP="008A7782">
      <w:pPr>
        <w:pStyle w:val="StandardWeb"/>
      </w:pPr>
      <w:r>
        <w:t xml:space="preserve">Bethlehem und Golgatha! </w:t>
      </w:r>
      <w:r>
        <w:br/>
        <w:t xml:space="preserve">Nach euch blick' ich gern, denn da </w:t>
      </w:r>
      <w:r>
        <w:br/>
        <w:t xml:space="preserve">Seh' ich Gott, mein Heil und Leben, </w:t>
      </w:r>
      <w:r>
        <w:br/>
        <w:t xml:space="preserve">Mensch gebor'n, in Tod gegeben - </w:t>
      </w:r>
      <w:r>
        <w:br/>
        <w:t xml:space="preserve">Ach für mich! welch Wunder kann </w:t>
      </w:r>
      <w:r>
        <w:br/>
        <w:t xml:space="preserve">Größer sein? ich bete an. </w:t>
      </w:r>
    </w:p>
    <w:p w14:paraId="63B3A501" w14:textId="77777777" w:rsidR="008A7782" w:rsidRDefault="008A7782" w:rsidP="008A7782">
      <w:pPr>
        <w:pStyle w:val="StandardWeb"/>
      </w:pPr>
      <w:r>
        <w:t xml:space="preserve">Sein Eintritt in diese Welt müsste uns erschrecken, wenn wir nicht Seinen Austritt, Sein Sterben zugleich ins Auge fassten. Wie könnte uns Sein Geborenwerden trösten, wenn wir nicht Sein Sterben für uns wüssten? Das Auftreten eines so Heiligen, Reinen und Gerechten unter den Sündern und Unreinen, Verdammungswürdigen und Ohnmächtigen, müsste uns niederschlagen und verzagt machen, wenn wir nicht wüssten: Er kam nicht, uns zu richten, sondern selig zu machen, und Sein Leben zu geben zur Erlösung für Viele. Wer dürfte sich diesem heiligen, göttlichen Kindlein nahen? wer es anfassen und an seine Brust drücken, wenn wir das nicht wüssten: Er ist in die Welt gekommen, die Sünder selig zu machen? Nun singen wir: </w:t>
      </w:r>
    </w:p>
    <w:p w14:paraId="7DCDF83E" w14:textId="77777777" w:rsidR="008A7782" w:rsidRDefault="008A7782" w:rsidP="008A7782">
      <w:pPr>
        <w:pStyle w:val="StandardWeb"/>
      </w:pPr>
      <w:r>
        <w:t xml:space="preserve">Bist willkommen, Du edler Gast, </w:t>
      </w:r>
      <w:r>
        <w:br/>
        <w:t xml:space="preserve">Den Sünder nicht verschmähet hast, </w:t>
      </w:r>
      <w:r>
        <w:br/>
        <w:t xml:space="preserve">Du kommst ins Elend her zu mir! </w:t>
      </w:r>
      <w:r>
        <w:br/>
        <w:t xml:space="preserve">Wie soll ich immer danken Dir! </w:t>
      </w:r>
    </w:p>
    <w:p w14:paraId="61B95D67" w14:textId="77777777" w:rsidR="008A7782" w:rsidRDefault="008A7782" w:rsidP="008A7782">
      <w:pPr>
        <w:pStyle w:val="StandardWeb"/>
      </w:pPr>
      <w:r>
        <w:t xml:space="preserve">Lasst uns daher - im Hinblick auf Seinen Versöhnungstod und Sein bitteres Leiden und Sterben am Kreuze - Seinen gnadenreichen, schönen, wunderbaren Eintritt in diese Welt, in unsre Natur bettachten nach dem Evangelio - denn an was sollen wir uns sonst halten? Was </w:t>
      </w:r>
      <w:r>
        <w:lastRenderedPageBreak/>
        <w:t xml:space="preserve">könnte uns heute mehr freuen und besser trösten, als die evangelische Geschichte Seiner Geburt? Wo sollte ich euch heute sonst hinführen, als gerade nach Bethlehem, um da zu besehen die Geschichten, die da geschehen sind im Stalle, der uns schöner ist, und heller leuchtet und glänzet, als alle Paläste der Welt? Seht nur! da kommen sie, die zwei Auserwähltesten unter allen Menschen, Joseph und Maria, auf Befehl des römischen Kaisers, zur Schätzung nach Bethlehem, klopfen an alle Türen an, um eine Aufnahme und Herberge zu suchen, und finden keine. In der Stadt überall abgewiesen, suchen sie einen Winkel, eine Höhle; und finden einen leeren Stall, wo sonst nur Tiere wohnten; ziehen da ein, und die Stunde kam, wo das Heil aller Welt geboren werden sollte - Maria gebar, und musste ihren Erstgebornen, Gottes- und Menschensohn, in eine Krippe legen, weil sonst kein Raum in der Herberge war. </w:t>
      </w:r>
    </w:p>
    <w:p w14:paraId="1F41346D" w14:textId="77777777" w:rsidR="008A7782" w:rsidRDefault="008A7782" w:rsidP="008A7782">
      <w:pPr>
        <w:pStyle w:val="StandardWeb"/>
      </w:pPr>
      <w:r>
        <w:t xml:space="preserve">Da lag Er nun auf Heu und Stroh; </w:t>
      </w:r>
      <w:r>
        <w:br/>
        <w:t xml:space="preserve">Wir sehen Ihn, sind himmlisch froh; </w:t>
      </w:r>
      <w:r>
        <w:br/>
        <w:t xml:space="preserve">Denn warum ward Er denn ein Kind? </w:t>
      </w:r>
      <w:r>
        <w:br/>
        <w:t xml:space="preserve">Damit Er Blut vergießen künnt'. </w:t>
      </w:r>
      <w:r>
        <w:br/>
        <w:t xml:space="preserve">Und Gott sei Dank, Er hat's vollbracht, </w:t>
      </w:r>
      <w:r>
        <w:br/>
        <w:t xml:space="preserve">Sein Blut hat Leben uns gebracht. </w:t>
      </w:r>
    </w:p>
    <w:p w14:paraId="238504AE" w14:textId="77777777" w:rsidR="008A7782" w:rsidRDefault="008A7782" w:rsidP="008A7782">
      <w:pPr>
        <w:pStyle w:val="StandardWeb"/>
      </w:pPr>
      <w:r>
        <w:t xml:space="preserve">Er lag nun in der Krippe, in arme Winden gewickelt, und kein Mensch in der ganzen Welt wusste davon, außer Joseph und Maria. Und wenn es diese auch ausgerufen und gesagt hätten: Unser Kind ist der Messias; kein Mansch hätte es diesen armen Leuten geglaubt. Da machte Gott selbst seinen Sohn offenbar, und wem zuerst? den ärmsten Menschen, den frommen Hirten auf den Feldern von Bethlehem, die in derselben Gegend in der Nacht bei ihren Herden wachten. Ein Engel Gottes trat zu ihnen, und die Klarheit des Herrn, in himmlischem Glanze, wie er nie gesehen ward auf Erden, umleuchtete sie, - umleuchtete sie zum Zeugnis, das Gott seinen Boten, den Engeln mitgab, dass sie als himmlische, göttliche Gesandte anerkannt würden. Die Hirten fürchteten sich sehr bei dieser unerwarteten, nie gesehenen Erscheinung. Wie sollte auch nicht ein Adams-Kind und Sünder sich fürchten, ehe er weiß, was eine solche Erscheinung, ein solch glänzender Bote des Himmels zu bedeuten hat. Nach unserm Verdienst können wir nichts Gutes vom Himmel erwarten - keine Gnade, sondern nur Zorn und Gericht. Aber im Himmel denkt man anders. Der Himmel ist voll Gnade, voll Erbarmen für den Menschen auf Erden. Gott hat uns nicht berufen zum Zorn, sondern dass wir die Seligkeit ererben sollen. Darum säumte der Engel nicht lange, die zitternden Hirten aus der Verlegenheit und Furcht zu erlösen, er sprach zu ihnen: Fürchtet euch nicht; siehe, ich verkündige euch große Freude, die allem Volke (nicht nur euch) widerfahren wird. Denn euch ist heute der Heiland geboren, welcher ist Christus der Herr, in der Stadt Davids. Und das habt zum Zeichen: ihr werdet finden das Kindlein in Windeln gewickelt und in einer Krippe liegend. Nun musste wohl alle Furcht verschwinden, und Freude an ihre Stelle treten - bei den Hirten, und nicht auch bei uns? Sind wir doch alle auch dabei nicht vergessen, sondern miteingeschlossen und genannt- da die Freude, nach dem Ausspruche des Engels allem Volke widerfahren soll. Gehören wir nicht auch zu allem Volke? Gehörst du arme zitternde, bange Seele, die du glaubst, Gott habe dich vergessen und verlassen, nehme sich deiner nicht an, du seiest gar zu schlecht, und habest zu viele Sünden - gehörest du nicht auch zu allem Volke? zum Sündenvolke auf der ganzen Erde? O gewiss, Gott schließt keinen aus, schließt alle - das ganze Sündergeschlecht - ein in seine Arme der Barmherzigkeit. Er hat die Welt, die ganze Welt, also lieb, dass er ihr, d. i. allen, allen Menschen und Sündern, seinen Sohn gibt; damit Alle, die an Ihn glauben, nicht verloren gehen, sondern das ewige Leben haben. Joh. 3, 16. Das hat der Sohn selbst bezeugt, und zwar, wie er beifügt - sei Er gesendet, nicht zu richten, sondern selig zu machen. </w:t>
      </w:r>
    </w:p>
    <w:p w14:paraId="41113AD6" w14:textId="77777777" w:rsidR="008A7782" w:rsidRDefault="008A7782" w:rsidP="008A7782">
      <w:pPr>
        <w:pStyle w:val="StandardWeb"/>
      </w:pPr>
      <w:r>
        <w:lastRenderedPageBreak/>
        <w:t xml:space="preserve">Nun lass dir sein, lasst uns allen so sein, als stände der Himmelsbote in seinem Glanze, in seiner uns umleuchtenden Herrlichkeit heute vor unsern Augen und sagte uns dasselbe, was er den Hirten damals sagte - mit der ausdrücklichen Absicht sagte, dass es alles Volk, also auch uns angehe, auch uns gesagt werde und widerfahren solle. Ja wirklich, wie der Engel vor den Hirten, so steht nun an seiner Statt das heilige Evangelium vor unsern Ohren und Herzen, und ruft uns zu: Weg mit aller Furcht; freuet euch vielmehr, denn ich verkündige euch große, keine kleine, gewöhnliche Freude; verkündige sie euch, den jetzt Lebenden, und zwar allen, allen ohne Unterschied: Jesus Christus, Gottes Sohn, der Welt Heiland, ist euch geboren, euch geschenkt und gegeben, zu eurem Heil und zu eurer Seligkeit, dass ihr durch gläubige An- und Aufnahme dieses Heilandes in euer Herz, Vergebung der Sünden, Leben und Seligkeit erlanget. Habt zum Zeichen die Windeln des Evangeliums, in denen Er eingewickelt liegt - da greift zu, und hebt das Kindlein heraus, und nehmt es in euer Herz, so ist es euer, ewig euer; es wird Ihn euch Niemand nehmen, wenn ihr Ihn haltet im Glauben, bis ihr Ihn schauen werdet in Seiner Herrlichkeit. Es verdrießt den lieben Vater im Himmel gewaltig, ja es erzürnt Ihn, wenn man seinen Sohn nicht annimmt, nicht freudig und lebendig an Ihn glaubt, wie Er über jene Knechte, die nicht wollten, dass Er über sie herrsche, zürnte, und sie würgen ließ vor Seinem Angesichte. Luk. 19, 27. </w:t>
      </w:r>
    </w:p>
    <w:p w14:paraId="4D0B035A" w14:textId="77777777" w:rsidR="008A7782" w:rsidRDefault="008A7782" w:rsidP="008A7782">
      <w:pPr>
        <w:pStyle w:val="StandardWeb"/>
      </w:pPr>
      <w:r>
        <w:t xml:space="preserve">Die Freude ist wahrlich groß. Die Gnad' ist unaussprechlich groß, das Recht ist unermesslich für Würmlein, die so arm und bloß, für Sünder, die so hässlich, doch durch die Kraft des Gottes-Bluts von Schuld und Schmach gereinigt, und zum Genuss des ew'gen Guts mit ihrem Herrn vereinigt. Wer denkt es sich so, wer kann's glauben, wenn er in seinen Sünden, und im Schatten des Todes sitzt, und seufzet, vor Tod, Gericht und Hölle zittert, und nichts als Verdammung und Zorn fühlt in seinem Gewissen; wenn Moses schon den Stab gebrochen und ihn der Hölle zugesprochen? aber nun auf einmal erscheint ihm ein großes, himmlisches Licht, führt ihn aus der Finsternis, und zeigt ihm das Heil in Christo, die Freiheit von allen Sünden, Erlösung von Tod, Teufel. Gericht und Hölle, und gibt ihm die Hoffnung des ewigen Lebens - welch eine große Freude und Gnade! wer kann sie beschreiben? wer genug preisen? Man ist auf einmal wie aus der Hölle in den Himmel versetzt; und an die Stelle des Weinens und Heulens tritt Jauchzen und Frohlocken. Die Freude ist wahrhaftig groß, denn wer konnte in den Himmel hinaufsteigen und Christum herabholen? wer anderswo einen Versöhner und Bürgen für seine Sünden, einen Helfer in aller Not, einen Arzt der Seele, einen Erretter vom Tode und Grabe, wer den Weg der Wahrheit und das Leben finden? Kein Bruder konnte den andern erlösen, keiner sich selbst versöhnen, sie mussten es anstehen lassen ewiglich. Ich elender Mensch! rief Einer, der sich fühlte in seinen Banden und in seiner Ohnmacht; ich elender Mensch! wer wird mich erlösen von dem Leibe dieses Todes? Da kommt Er selbst herunter vom Himmel. Siehe, da ist Er - in der Krippe, siehe, dieses Kind ist dir geboren; dieser Sohn ist dir gegeben. Die Herrschaft, alle Gewalt im Himmel und auf Erden ist auf Seiner Schulter, nicht um zu richten und zu vergelten nach unsern Sünden, sondern selig zu machen, das Kreuz, unsere Sünden auf Seinen Schultern zu tragen - o was hat sich dieses Kindlein aufgelegt - eine Welt voll Sünden - auch deine Sünden! Da hast du deinen Versöhner, deinen Bürgen, deinen Arzt, deinen Helfer und Heiland, dein Leben und deine Auferstehung! Der Weg, auf dem du zu Gott kommen kannst, ist da - du darfst Ihn nicht suchen, Er sucht dich, Er kommt dir nahe, tue auf dein Herz, umfasse Ihn, halte Ihn, und lass Ihn nicht gehen. </w:t>
      </w:r>
    </w:p>
    <w:p w14:paraId="3A8C64D8" w14:textId="77777777" w:rsidR="008A7782" w:rsidRDefault="008A7782" w:rsidP="008A7782">
      <w:pPr>
        <w:pStyle w:val="StandardWeb"/>
      </w:pPr>
      <w:r>
        <w:t xml:space="preserve">Höret, was weiter geschieht bei der Krippe: „Und alsbald war bei dem Engel die Menge der himmlischen Heerscharen; die lobten Gott und sprachen: Ehre sei Gott in der Höhe, und Friede auf Erden und an den Menschen ein Wohlgefallen.“ Ein Zeuge vom Himmel war nicht genug - zuerst wohl, damit die Hirten nicht zu sehr erschrecken möchten vor so vielen - es musste nun eine ganze Wolke von himmlischen Zeugen erscheinen, und an der großen </w:t>
      </w:r>
      <w:r>
        <w:lastRenderedPageBreak/>
        <w:t xml:space="preserve">Freude, die den Menschen widerfuhr, ihre Teilnahme bezeugen, und dazu auffordern und einladen. Wenn im Himmel solche große Freude ist, wie sollen wir uns nicht hoch erfreuen, dass uns Gott seinen Sohn gesandt hat, dass wir durch Ihn leben sollen. </w:t>
      </w:r>
    </w:p>
    <w:p w14:paraId="37058172" w14:textId="77777777" w:rsidR="008A7782" w:rsidRDefault="008A7782" w:rsidP="008A7782">
      <w:pPr>
        <w:pStyle w:val="StandardWeb"/>
      </w:pPr>
      <w:r>
        <w:t xml:space="preserve">Aber höret doch mehr, was die Engelein singen: </w:t>
      </w:r>
    </w:p>
    <w:p w14:paraId="6943B71F" w14:textId="77777777" w:rsidR="008A7782" w:rsidRDefault="008A7782" w:rsidP="008A7782">
      <w:pPr>
        <w:pStyle w:val="StandardWeb"/>
      </w:pPr>
      <w:r>
        <w:t xml:space="preserve">Erstens loben sie Gott; und das ist auch wohl das Erste, das wir tun sollen. Ehre sei Gott in der Höhe! Alle Welt bete an und preise Gott! Alle Menschen sind verlorene Sünder, und mangeln des Ruhms, den sie an Gott haben sollen - sie sind alle abgewichen; da ist Keiner, der Gutes tut, auch nicht Einer - sie sind allzumal Sünder; haben keine Ehre, sondern müssen sich schämen: Gott ist's, der sie rettet; ohne all ihr Verdienst und Würdigkeit; aus lauter unverdienter Gnade und Barmherzigkeit sendet er ihnen seinen Sohn, versöhnet sie durch denselben mit ihm selbst, rechnet ihnen ihre Sünden nicht zu, sondern legt sie seinem Sohne auf, und macht Ihn zur Sünde, auf dass sie in Ihm würden die Gerechtigkeit Gottes. 2 Kor. 5. </w:t>
      </w:r>
    </w:p>
    <w:p w14:paraId="65D50FC1" w14:textId="77777777" w:rsidR="008A7782" w:rsidRDefault="008A7782" w:rsidP="008A7782">
      <w:pPr>
        <w:pStyle w:val="StandardWeb"/>
      </w:pPr>
      <w:r>
        <w:t xml:space="preserve">Gott die Ehre. Er hat uns in Christo erwählet, ehe der Welt Grund gelegt war, dass wir sollten sein heilig und unsträflich vor ihm in der Liebe. Er hat uns, die wir tot waren in Sünden, mit Christo lebendig gemacht, und uns ins Himmlische versetzt - und so tausend und abermals tausend Wohltaten aus lauter Gnade und herzlicher Barmherzigkeit erwiesen; sollen wir Ihn nicht ehren und preisen mit den Engeln? </w:t>
      </w:r>
    </w:p>
    <w:p w14:paraId="39CA43BE" w14:textId="77777777" w:rsidR="008A7782" w:rsidRDefault="008A7782" w:rsidP="008A7782">
      <w:pPr>
        <w:pStyle w:val="StandardWeb"/>
      </w:pPr>
      <w:r>
        <w:t xml:space="preserve">Zweitens: die Engel verkündigen Friede auf Erden. Sie wollen sagen: Von diesem Stalle, von dieser Krippe geht ein Strom des Friedens aus, der alle Welt überströmt; hier ist eine Quelle des Friedens gegraben und geöffnet, zu der alle Menschen kommen und trinken können. Alle Fehde hat nun ein Ende - alle Feinde sind geschlagen; es kann uns weder Tod noch Teufel schaden. Es ist Friede - Friede mit Gott; denn er ist versöhnt - und versöhnt sich selbst durch seinen Sohn - Friede im Gewissen des Sünders, der Unfriede und Unruhe in seinem Gewissen fühlt, und zur Krippe kommt, und glaubt, dass dieses Kind für ihn geboren und in die Welt gekommen ist, seine Sünden wegzunehmen. Es ist Friede auf Erden unter allen, die an dieses Friedenskindlein glauben, sich vor ihm beugen und Friede von ihm erhalten - die haben auch Friede unter einander. Es ist Friede in allen Kindern Gottes, und zwar ein Friede, der höher ist, als alle Vernunft, der Herzen und Sinnen bewahret in Christo Jesu. Es ist Friede, und zwar ein solcher Reichtum des Friedens Gottes, dass alle Knechte des Herrn und Boten des Friedens, jedes Haus, jede Stadt, jedes Land damit erfüllen können; dass jeder Christ dem andern, dass alle allen ein: Friede sei mit dir! zurufen können, und wer des Friedens empfänglich ist, der erhalt Frieden, wo nicht, so geht er wieder zurück zu dem, der ihn wünscht. Er kann nicht verloren gehen, er ist ein unverweslich Gut. </w:t>
      </w:r>
    </w:p>
    <w:p w14:paraId="1F95A7B1" w14:textId="77777777" w:rsidR="008A7782" w:rsidRDefault="008A7782" w:rsidP="008A7782">
      <w:pPr>
        <w:pStyle w:val="StandardWeb"/>
      </w:pPr>
      <w:r>
        <w:t xml:space="preserve">Und dieser reiche Friede geht von der Krippe und vom Kreuze aus; der in der Krippe geboren wurde und am Kreuze starb, hat ihn erworben, und schenkt ihn allen Friedenskindern, und armen Sündern, die Sein Evangelium, die Seine Menschwerdung und Versöhnung am Kreuze annehmen. </w:t>
      </w:r>
    </w:p>
    <w:p w14:paraId="4B4EF8B5" w14:textId="77777777" w:rsidR="008A7782" w:rsidRDefault="008A7782" w:rsidP="008A7782">
      <w:pPr>
        <w:pStyle w:val="StandardWeb"/>
      </w:pPr>
      <w:r>
        <w:t xml:space="preserve">Drittens bezeugen die Engel: ein Wohlgefallen Gottes an den Menschen. Das ist das allerwunderbarste und unglaublichste, wie Gott ein Wohlgefallen an den armen, elenden, gefallenen, sündigen und überaus schlechten Menschen haben kann - an der Welt, die im Argen liegt, an den Menschen, deren Dichten und Trachten böse ist von Jugend an; da die Besten sagen: Unsre Gerechtigkeit ist ein beflecktes Tuch - von denen es heißt: Wer wird einen Reinen finden unter denen, da Keiner rein ist? - Er hat auch .kein Wohlgefallen an der Sünde und Ungerechtigkeit der Menschen; Er hasst das Böse, und es ist ein Gräuel vor Ihm, aber Er hat Wohlgefallen, es ist seine Lust, die Menschen davon zu erlösen, sie frei von </w:t>
      </w:r>
      <w:r>
        <w:lastRenderedPageBreak/>
        <w:t xml:space="preserve">Sünde, Tod und Teufel zu machen; sie dem Ebenbilde seines Sohnes gleichförmig zu machen. Er hat Wohlgefallen an den Menschen, nicht wie sie in und von sich selbst sind, sondern wie sie durch Christum werden. Er hat uns sich angenehm gemacht in seinem lieben Sohne. Christi Blut und Gerechtigkeit, das ist unser Schmuck und Ehrenkleid, darin Gott Wohlgefallen an uns hat. Gott hatte schon alle im Auge, die durch Christi Menschwerdung und Sterben würden gerettet, gerechtfertigt, geheiligt und verherrlichet werden. Das sahen die Engel; darum sangen und bezeugten sie bei der Krippe, beim Eintritt Jesu in die Welt, bei der Einverleibung des Sohnes in die Menschheit: das Wohlgefallen Gottes an den Menschen. Wer sich selbst betrachtet, wie er ist, kann nicht glauben, dass Gott ein Wohlgefallen an ihm habe; er kann selbst keins haben an sich. Wer sich aber in Christo ansieht, Christi Gerechtigkeit und Heiligkeit ergreift, Christum anzieht, und durch Ihn zu Gott sich naht, der glaubt fest, dass er Gott gefalle; nicht um seiner Werke willen der Gerechtigkeit, die er getan, sondern weil er durch Gottes Barmherzigkeit selig gemacht ist durchs Bad der Wiedergeburt und Erneuerung des Heiligen Geistes. Tit. 2, 5. Darum kann der große Haufe der unbekehrten und rohen Sünder nicht schreien und singen: „Ein Wohlgefallen Gott an uns hat.“ Nein, einen Gräuel hat Er an euch - aber das ist sein Wohlgefallen, wenn ihr euch bekehret, an Christum glaubet, Christum als eure Gerechtigkeit ergreifet, und in Ihm erfunden werdet. Es hat Ihm beliebt, gefallen, euch seinen Sohn zu senden; die Gnade Gottes ist euch, wie allen Menschen, in Christo erschienen, und züchtiget euch, dass ihr alles ungöttliche Wesen und Weltlust verläugnet, und züchtig, gerecht und gottselig lebet auf Erden. </w:t>
      </w:r>
    </w:p>
    <w:p w14:paraId="2FA81591" w14:textId="77777777" w:rsidR="008A7782" w:rsidRDefault="008A7782" w:rsidP="008A7782">
      <w:pPr>
        <w:pStyle w:val="StandardWeb"/>
      </w:pPr>
      <w:r>
        <w:t xml:space="preserve">Sollen wir nicht in den Lobgesang der Engel von Herzen mit einstimmen? wir, die viel mehr Ursache haben, uns zu freuen, zu loben und zu danken, als die Engel; denn uns geht es an; für uns, zu uns kommt der Heiland; uns ist Er geboren und gegeben, nicht den Engeln, die sich nur um unsertwillen freuen, nur uns aufwecken und aufmuntern wollen zum Lob und Dank. Darum, auf, ihr Kinder Gottes! singet, lobet, danket und preiset den Herrn, gebt Gott die Ehre; denn Ihm allein gebührt alle Ehre. Er hat seines eignen Sohnes nicht verschont, sondern Ihn für alle dahin gegeben. Wenn Gott für uns ist, wer mag wider uns sein? Dass Er aber für uns ist, davon haben wir den offenbarsten, schlagendsten Beweis. Der Sohn, sein einzig Geliebter liegt da in der Krippe, vom Vater gesandt, uns Verlorene zu retten - So streckt Gott seine Arme nach uns aus - So ernstlich will Er, dass uns geholfen werde, dass Er das größte Opfer bringt; alle Schuld uns abnimmt und sie seinem Sohne auflegt, Ihn mit aller Schmach und Schande beladet, Ihn den bittersten Tod sterben lässt - um unsertwillen. Ja Ehre sei Gott in der Höhe! und uns Friede! Für diesen Frieden wollen wir gern alles hingeben - wollen keinen Frieden mit der Welt und in der Welt haben, sondern gern im Kriege mit Fleisch, Welt und Teufel leben, so lange wir auf Erden sind, um nur diesen Frieden, den Gottes Kind uns brachte, zu bewahren und das Wohlgefallen Gottes an uns in Christo und um Christi willen nicht zu verlieren. Gelobt sei Gott, dass es Ihm gefallen hat, so schlechte, arme, sündige, undankbare Kreaturen - um einen so teuren Preis, durch das Blut und Leben seines Sohnes - zu erretten und selig zu machen! Dies Wohlgefallen Gottes an uns, das wir durchaus nicht verdienen, ist unsere Seligkeit, ist lauter Gnade und Erbarmen. Dafür preise und lobe Ihn Alles, was in und an uns ist, von nun an bis in Ewigkeit. Amen. </w:t>
      </w:r>
    </w:p>
    <w:p w14:paraId="5E501F09" w14:textId="77777777" w:rsidR="008A7782" w:rsidRDefault="008A7782" w:rsidP="008A7782">
      <w:pPr>
        <w:pStyle w:val="StandardWeb"/>
      </w:pPr>
      <w:r>
        <w:t>Jauchzet, ihr Menschen, frohlocket mit englischen Chören!</w:t>
      </w:r>
      <w:r>
        <w:br/>
        <w:t>Singet dem Heiland, dem Retter der Menschen zu Ehren!</w:t>
      </w:r>
      <w:r>
        <w:br/>
        <w:t>Sehet doch da -</w:t>
      </w:r>
      <w:r>
        <w:br/>
        <w:t>Gott will so freundlich und nah'</w:t>
      </w:r>
      <w:r>
        <w:br/>
        <w:t xml:space="preserve">Zu den Verlorenen sich kehren! </w:t>
      </w:r>
    </w:p>
    <w:p w14:paraId="42C3816C" w14:textId="77777777" w:rsidR="008A7782" w:rsidRDefault="008A7782" w:rsidP="008A7782">
      <w:pPr>
        <w:pStyle w:val="StandardWeb"/>
      </w:pPr>
      <w:r>
        <w:t>Jauchzet ihr Himmel, frohlocket, ihr Enden der Erden!</w:t>
      </w:r>
      <w:r>
        <w:br/>
        <w:t>Gott und die Sünder, die sollen verbrüdert nun werden,</w:t>
      </w:r>
      <w:r>
        <w:br/>
      </w:r>
      <w:r>
        <w:lastRenderedPageBreak/>
        <w:t>Friede und Freud'</w:t>
      </w:r>
      <w:r>
        <w:br/>
        <w:t>Wird uns verkündiget heut';</w:t>
      </w:r>
      <w:r>
        <w:br/>
        <w:t xml:space="preserve">Freuet euch, Hirten und Herden! </w:t>
      </w:r>
    </w:p>
    <w:p w14:paraId="6148EE50" w14:textId="77777777" w:rsidR="008A7782" w:rsidRDefault="008A7782" w:rsidP="008A7782">
      <w:pPr>
        <w:pStyle w:val="StandardWeb"/>
      </w:pPr>
      <w:r>
        <w:t xml:space="preserve">Sehet dies Wunder, wie tief sich der Höchste hier beuget! </w:t>
      </w:r>
      <w:r>
        <w:br/>
        <w:t xml:space="preserve">Sehet die Liebe, die so unvergleichbar sich zeiget! </w:t>
      </w:r>
      <w:r>
        <w:br/>
        <w:t xml:space="preserve">Gott wird ein Kind, </w:t>
      </w:r>
      <w:r>
        <w:br/>
        <w:t xml:space="preserve">Traget und tilget die Sünd'; </w:t>
      </w:r>
      <w:r>
        <w:br/>
        <w:t xml:space="preserve">Alles anbetet und schweiget. </w:t>
      </w:r>
    </w:p>
    <w:p w14:paraId="45EB6A59" w14:textId="77777777" w:rsidR="008A7782" w:rsidRDefault="008A7782" w:rsidP="008A7782">
      <w:pPr>
        <w:pStyle w:val="berschrift1"/>
      </w:pPr>
      <w:r>
        <w:t>Hahn, Johann Michael - Am 24. Dezember</w:t>
      </w:r>
    </w:p>
    <w:p w14:paraId="735BB8C3" w14:textId="77777777" w:rsidR="008A7782" w:rsidRDefault="008A7782" w:rsidP="008A7782">
      <w:pPr>
        <w:pStyle w:val="StandardWeb"/>
      </w:pPr>
      <w:r>
        <w:t>Heilige Nacht!</w:t>
      </w:r>
      <w:r>
        <w:br/>
        <w:t>Engel und Selige loben,</w:t>
      </w:r>
      <w:r>
        <w:br/>
        <w:t>Und von dem Himmel dort oben</w:t>
      </w:r>
      <w:r>
        <w:br/>
        <w:t>Strahlet unsterbliche Pracht.</w:t>
      </w:r>
      <w:r>
        <w:br/>
        <w:t xml:space="preserve">Heilige Nacht! </w:t>
      </w:r>
    </w:p>
    <w:p w14:paraId="20CC0847" w14:textId="77777777" w:rsidR="008A7782" w:rsidRDefault="008A7782" w:rsidP="008A7782">
      <w:pPr>
        <w:pStyle w:val="StandardWeb"/>
      </w:pPr>
      <w:r>
        <w:t xml:space="preserve">Phil. 4,5 </w:t>
      </w:r>
    </w:p>
    <w:p w14:paraId="4E6653F3" w14:textId="77777777" w:rsidR="008A7782" w:rsidRDefault="008A7782" w:rsidP="008A7782">
      <w:pPr>
        <w:pStyle w:val="StandardWeb"/>
      </w:pPr>
      <w:r>
        <w:t xml:space="preserve">Der Herr ist nahe. </w:t>
      </w:r>
    </w:p>
    <w:p w14:paraId="46AF680B" w14:textId="77777777" w:rsidR="008A7782" w:rsidRDefault="008A7782" w:rsidP="008A7782">
      <w:pPr>
        <w:pStyle w:val="StandardWeb"/>
      </w:pPr>
      <w:r>
        <w:t xml:space="preserve">So spricht die letzte Advents-Epistel! So ruft uns der heutige Tag zu! Er heißt in der Kirche der Tag Adams und Evras, um uns nochmals lebhaft daran zu erinnern, wer wir sind ohne Christum, Kinder Adams und Evras, Kinder der Sünde und des Todes, und dann in uns die Sehnsucht nach dem Erlöser von Sünde und Tod immer flammender zu machen. Er heißt der heilige Abend, weil er ja die Nacht einleitet, in welcher das Wunder aller Wunder geschah und Gott geoffenbart wurde im Fleische. Der Abend wird in unser Häusern gefeiert durch den Weihnachtsbaum, welcher den Stammbaum Christi darstellen soll durch Grünes mit Schäfchen in demselben, welches die Hirten auf Bethlehems Fluren vergegenwärtigt! Durch Äpfel daran und oft Adam und Eva darunter, was wieder an den Sündenfall und den Verlust des Paradieses erinnert, aber auch an das Wort: „Heut schließt Er wieder auf die Tür zum schönen Paradeis; der Cherub steht nicht mehr dafür: Gott sei Lob, Ehr' und Preis!“ Der Weihnachtsbaum ist geziert mit brennenden Lichtern; denn der Herr spricht wieder in dem Reiche der Natur, wie der Gnade, in dem Werk der Schöpfung, wie der Erlösung: „Es werde Licht!“ Alle Zeichen, alle Worte, alle Geschenke des heutigen Tages verkündigen Eins: „Der Herr ist nahe! Siehe, ich stehe vor der Tür und klopfe an: so jemand wird die Tür auftun, zu dem werde Ich eingehen und das Abendmahl mit ihm halten, und er mit mir.“ - Mit dieser Botschaft schließt der Advent, und fasst damit alle frommen Gedanken und Empfindungen, von denen unsere Herzen in der heiligen Advent- und Weihnachtszeit erfüllt sein sollen, in Einen Brennpunkt zusammen. Denn ist der Herr nahe: so dürfen wir uns freuen, mit Ihm kommt ja der Heiland der Sünder, der Helfer in aller Not, der ewige Erlöser. Ist Er nahe: so müssen wir unsere Lindigkeit kund werden lassen allen Menschen, unser Herz muss vom milden Sanftmutsöle überfließen und Liebe bereiten unsere höchste Erquickung sein. Ist Er nahe: so können wir nicht mehr sorgen, der Glaube an Ihn ist das Grab der Sorge; wir bringen alle Sorgen zu Gott im Gebete, denn der seines eignen Sohnes nicht hat verschonet um unsertwillen, wie sollte Er uns mit Ihm nicht Alles schenken? Ist Er nahe: so bleibt nur Ein Wunsch uns übrig, dass sein Friede unsere Herzen und Sinnen erfülle und bewahre; Er ist der Friedensfürst; Er spricht: Friede sei mit euch, und was Er spricht, das geschieht; was Er gebeut, das steht da. Komm denn, Herr Jesu, komm, heiliger Christ, unsere Herzen stehen Dir offen und warten Dein mit unaussprechlichem Verlangen! </w:t>
      </w:r>
    </w:p>
    <w:p w14:paraId="523754DF" w14:textId="77777777" w:rsidR="008A7782" w:rsidRDefault="008A7782" w:rsidP="008A7782">
      <w:pPr>
        <w:pStyle w:val="StandardWeb"/>
      </w:pPr>
      <w:r>
        <w:lastRenderedPageBreak/>
        <w:t xml:space="preserve">Heilige Nacht! Von den Propheten verkündigt, hast du die Menschheit entsündigt, bist uns zur Weihe gemacht, Heilige Nacht! </w:t>
      </w:r>
    </w:p>
    <w:p w14:paraId="2FBFD7EA" w14:textId="77777777" w:rsidR="008A7782" w:rsidRDefault="008A7782" w:rsidP="008A7782">
      <w:pPr>
        <w:pStyle w:val="StandardWeb"/>
      </w:pPr>
      <w:r>
        <w:t xml:space="preserve">Heilige Nacht! Über die Sterne hernieder hast du den höchsten der Brüder, Gott uns hernieder gebracht. Heilige Nacht! </w:t>
      </w:r>
    </w:p>
    <w:p w14:paraId="6DCAEADF" w14:textId="77777777" w:rsidR="008A7782" w:rsidRDefault="008A7782" w:rsidP="008A7782">
      <w:pPr>
        <w:pStyle w:val="StandardWeb"/>
      </w:pPr>
      <w:r>
        <w:t xml:space="preserve">Heilige Nacht! Nacht der unendlichen Liebe! Dass sie beim Menschen verbliebe, ist sie im Menschen erwacht. Heilige Nacht! </w:t>
      </w:r>
    </w:p>
    <w:p w14:paraId="1CA15610" w14:textId="77777777" w:rsidR="008A7782" w:rsidRDefault="008A7782" w:rsidP="008A7782">
      <w:pPr>
        <w:pStyle w:val="StandardWeb"/>
      </w:pPr>
      <w:r>
        <w:t xml:space="preserve">Heilige Nacht! Uns zu erquicken, die Armen, hat des Erbarmers Erbarmen dich uns zum Tage gemacht. Heilige Nacht! </w:t>
      </w:r>
    </w:p>
    <w:p w14:paraId="746F70C3" w14:textId="77777777" w:rsidR="008A7782" w:rsidRDefault="008A7782" w:rsidP="008A7782">
      <w:pPr>
        <w:pStyle w:val="StandardWeb"/>
      </w:pPr>
      <w:r>
        <w:t xml:space="preserve">Heilige Nacht! Süß ist dein Schlummer dem Müden, wenn auch im Traume der Frieden, den du geboren, ihm lacht. Heilige Nacht! </w:t>
      </w:r>
    </w:p>
    <w:p w14:paraId="7245D795" w14:textId="77777777" w:rsidR="008A7782" w:rsidRDefault="008A7782" w:rsidP="008A7782">
      <w:pPr>
        <w:pStyle w:val="StandardWeb"/>
      </w:pPr>
      <w:r>
        <w:t xml:space="preserve">Heilige Nacht! Lass mir im Lebensgedränge tönen der Engel Gesänge, bis dass mein Festtag erwacht. Heilige Nacht! </w:t>
      </w:r>
    </w:p>
    <w:p w14:paraId="7C6C5AF3" w14:textId="77777777" w:rsidR="008A7782" w:rsidRDefault="008A7782" w:rsidP="008A7782">
      <w:pPr>
        <w:pStyle w:val="berschrift1"/>
      </w:pPr>
      <w:r>
        <w:t>Harms, Claus - Am ersten Weihnachtstage 1835.</w:t>
      </w:r>
    </w:p>
    <w:p w14:paraId="63EA04CD" w14:textId="77777777" w:rsidR="008A7782" w:rsidRDefault="008A7782" w:rsidP="008A7782">
      <w:pPr>
        <w:pStyle w:val="StandardWeb"/>
      </w:pPr>
      <w:r>
        <w:t xml:space="preserve">Ges. 598. Herr Gott, dich loben wir. </w:t>
      </w:r>
    </w:p>
    <w:p w14:paraId="23C7154D" w14:textId="77777777" w:rsidR="008A7782" w:rsidRDefault="008A7782" w:rsidP="008A7782">
      <w:pPr>
        <w:pStyle w:val="StandardWeb"/>
      </w:pPr>
      <w:r>
        <w:t xml:space="preserve">Höre, du teure Christenversammlung an diesem Fest, höre einen Teil dieses Gesangs nun auch noch sprechen. Das Wort hat also, wie der Sprechende meint, keinen schwächeren Eingang, als da es gesungen ist. </w:t>
      </w:r>
    </w:p>
    <w:p w14:paraId="2788E2DF" w14:textId="77777777" w:rsidR="008A7782" w:rsidRDefault="008A7782" w:rsidP="008A7782">
      <w:pPr>
        <w:pStyle w:val="StandardWeb"/>
      </w:pPr>
      <w:r>
        <w:t>Du König der Ehren, Jesu Christ!</w:t>
      </w:r>
      <w:r>
        <w:br/>
        <w:t>Gott Vaters ew'ger Sohn du bist.</w:t>
      </w:r>
      <w:r>
        <w:br/>
        <w:t>Der Jungfrauen Leib nicht hast verschmäht</w:t>
      </w:r>
      <w:r>
        <w:br/>
        <w:t xml:space="preserve">Zu erlösen das menschliche Geschlecht. </w:t>
      </w:r>
      <w:r>
        <w:br/>
        <w:t xml:space="preserve">Du hast dem Tod zerstört sein' Macht </w:t>
      </w:r>
      <w:r>
        <w:br/>
        <w:t xml:space="preserve">Und all' Christen zum Himmel bracht. </w:t>
      </w:r>
      <w:r>
        <w:br/>
        <w:t xml:space="preserve">Du sitzest zur Rechten Gottes gleich </w:t>
      </w:r>
      <w:r>
        <w:br/>
        <w:t xml:space="preserve">Mit aller Ehr' ins Vaters Reich. </w:t>
      </w:r>
      <w:r>
        <w:br/>
        <w:t xml:space="preserve">Ein Richter du zukünftig bist </w:t>
      </w:r>
      <w:r>
        <w:br/>
        <w:t xml:space="preserve">Alles, was tot und lebend ist. </w:t>
      </w:r>
    </w:p>
    <w:p w14:paraId="49744BD2" w14:textId="77777777" w:rsidR="008A7782" w:rsidRDefault="008A7782" w:rsidP="008A7782">
      <w:pPr>
        <w:pStyle w:val="StandardWeb"/>
      </w:pPr>
      <w:r>
        <w:t xml:space="preserve">Lassen wir es genug sein an dieser Wiederholung. Ja, es hat meine Seele sich mit diesem Wort als auf Flügeln zu dem erhoben, bei welchem ich wollte zuvor noch einmal gewesen sein in seiner Höhe, eh' ich von ihm predigte, um aus recht voller Seele von ihm in dieser Stunde predigen zu können. Von meinem Glauben an ihn, Gemeinde, weißt du, und dass er eben als tote Kohle nicht bei mir lieget; aber heute begehrst auch du ihn mehr als in einiger Wärme nur, begehrst ihn in Glut, ja in Flammen des Predigers Glauben an Jesum Christ zu sehn, - nicht mit einem unbilligen Begehren. Es ist das Weihnachtsfest, der erste Tag, der erste Gottesdienst an diesem Fest und wie vielmal ich auch schon an diesem Feste die Andacht der Gläubigen geleitet habe, so werde ich doch heute zum ersten Mal als Prediger am ersten Tage Vormittags gesehen. Freilich ist das eine Äußerlichkeit, auf die nur mäßig zu geben ist, wie ihr auch tut, aber wahr ist es doch, etwas liegt darin und etwas mehr erwartet ihr daraus, sollt es denn auch haben nach dem vollen Maß, als ich selbst es habe bekommen innerlich und äußerlich. </w:t>
      </w:r>
    </w:p>
    <w:p w14:paraId="0D8D83B8" w14:textId="77777777" w:rsidR="008A7782" w:rsidRDefault="008A7782" w:rsidP="008A7782">
      <w:pPr>
        <w:pStyle w:val="StandardWeb"/>
      </w:pPr>
      <w:r>
        <w:lastRenderedPageBreak/>
        <w:t xml:space="preserve">Wird auch mein Wort ja, das Freudenwort dieser Stunde, ja bei euch antreffen Hörer, die in der Freude schon sind. Wie ist gestern euer Abend gewesen und wie heute euer Morgen? Nicht wahr, ihr seid am Abend, seid am frühen Morgen schon dagewesen, wohin der Prediger euch zu führen beabsichtiget, und es mögen sich wohl finden unter euch, die gern an meiner Stätte hier ständen und redeten in dieser Versammlung gern ihre eigne Seele aus. Fromme, sehet, ich kann nicht sagen: Steigt zu mir herauf, ich selbst möchte euch hören und wir wollen in unsern Bezeugungen einander ablösen. Es geht nicht an. So macht euch Luft, wie ihr könnt und wo; nichts ist leichter gebaut als eine Kirche, wenn es nur an dem Prediger nicht fehlt. Aber der Frohe nimmt doch gern die Freude eines Andern in sich auf, die seinige mit ihr zu mehren. So werdet ihr tun. Eurer der andre Teil - ist's der größere vielleicht? - mag wohl hereingekommen sein, ohne sonderlich etwas empfunden zu haben. Nein, so lasst uns nicht sprechen, - sondern die vor Trübsal, vor Gedrücktheit und Zerknicktheit ihres Gemüts nicht haben zur Freude kommen können und haben es wollen versuchen hier, ob sie hier nicht einmal was sie lange nicht gewesen, frohes Gemütes würden. Ihr traurigen Brüder und Schwestern, ich sage euch, dass ihr wohlgetan habet. Ja, das Weihnachtsfest ist eine Verkündigung großer Freude, die allem Volk, also auch euch, widerfahren soll. Ich stehe mit diesem Wort auf dem Boden des heutigen Evangeliums schon, daher nichts weiter zur Einleitung, zur Hinführung geredet. Wollen wir etwa zuvor noch einmal uns im Gesang gemeinschaftlich erheben? Ich nenne Vers 6 in 231: </w:t>
      </w:r>
    </w:p>
    <w:p w14:paraId="0902E7D0" w14:textId="77777777" w:rsidR="008A7782" w:rsidRDefault="008A7782" w:rsidP="008A7782">
      <w:pPr>
        <w:pStyle w:val="StandardWeb"/>
      </w:pPr>
      <w:r>
        <w:t xml:space="preserve">Mein Glaube sei mein Dankaltar: Hier bring' ich mich zum Opfer dar Dir, der Verlassenen Tröster. Ich bete dich in Demut an; Wer ist, der mich verdammen kann? Ich bin ja dein Erlöster. Von dir strömt mir Gnadenfülle, Ruh' und Stille; Licht und Segen. Find ich, Herr, auf deinen Wegen. </w:t>
      </w:r>
    </w:p>
    <w:p w14:paraId="4F83D25B" w14:textId="77777777" w:rsidR="008A7782" w:rsidRDefault="008A7782" w:rsidP="008A7782">
      <w:pPr>
        <w:pStyle w:val="StandardWeb"/>
      </w:pPr>
      <w:r>
        <w:rPr>
          <w:rStyle w:val="Fett"/>
          <w:rFonts w:eastAsiaTheme="majorEastAsia"/>
        </w:rPr>
        <w:t>Ev. Luk. 2, 1-14. Es begab sich aber zu der Zeit, dass ein Gebot vom Kaiser Augusto ausging, dass alle Welt geschätzt würde. Und diese Schätzung war die allererste, und geschah zur Zeit, da Cyrenius Landpfleger in Syrien war. Und Jedermann ging, dass er sich schätzen ließe, ein Jeglicher in seine Stadt. Da machte sich auch auf Joseph aus Galiläa, aus der Stadt Nazareth, in das Jüdische Land zur Stadt David, die da heißt Bethlehem, darum, dass er von dem Hause und Geschlechte Davids war, auf dass er sich schätzen ließe mit Maria, seinem vertrauten Weibe, die war schwanger. Und als sie daselbst waren, kam die Zeit, dass sie gebären sollte. Und sie gebar ihren ersten Sohn und wickelte ihn in Windeln und legte ihn in eine Krippe; denn sie hatten sonst keinen Raum in der Herberge. Und es waren Hirten in derselbigen Gegend auf dem Felde bei den Hürden, die hüteten des Nachts ihrer Heerde. Und stehe,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alsobald war da bei dem Engel die Menge der himmlischen Heerscharen, die lobten Gott und sprachen: Ehre sei Gott in der Höhe, und Friede auf Erden, und den Menschen ein Wohlgefallen.</w:t>
      </w:r>
      <w:r>
        <w:t xml:space="preserve"> </w:t>
      </w:r>
    </w:p>
    <w:p w14:paraId="0F29C4F4" w14:textId="77777777" w:rsidR="008A7782" w:rsidRDefault="008A7782" w:rsidP="008A7782">
      <w:pPr>
        <w:pStyle w:val="StandardWeb"/>
      </w:pPr>
      <w:r>
        <w:t xml:space="preserve">Die Engel fuhren wieder gen Himmel, sagt das folgende Wort; und wenn auch dann einer, dann zwei derselben später gesehen worden sind, bei Christi Auferstehung, bei seiner Himmelfahrt, bei mehreren Vorgängen, die in der Apostelgeschichte erzählt werden, so haben wir doch nur diesen einen Gesang von ihnen: Ehre sei Gott in der Höh', und auf Erden Friede den Menschen des Wohlgefallens, wie von Einigen dies Wort gelesen und in unsre Sprache übersetzt wird nicht ohne Gründe. Vor den Hirten sangen sie das, nimmer allein um der </w:t>
      </w:r>
      <w:r>
        <w:lastRenderedPageBreak/>
        <w:t xml:space="preserve">Hirten willen, dass die nur es hören sollten; und zu den Hirten sprach der Engel einer: Euch ist heute der Heiland geboren, nimmer allein, die sollten ja nicht allein, die Hirten, den Heiland haben, wie auch ja von dem Engel erklärt worden eine Freude, die allem Volk widerfahren sollte. Davon heißt es nachher: Die Hirten breiteten das Wort aus, das zu ihnen von diesem Kinde gesagt war. Solch' Ausbreiten dieses Worts acht' ich für die Absicht der Weihnachtsfeier, halt' ich für das Geschäft der Weihnachtspredigt, will es tun, nachdem ich's kann, dem Worte Breite geben, nach dem gegebenen Ausdruck, ob ich es nicht über die ganze Versammlung als einen Himmel ausbreiten könne und über jeden Einzelnen, der hier steht. </w:t>
      </w:r>
    </w:p>
    <w:p w14:paraId="50757A97" w14:textId="77777777" w:rsidR="008A7782" w:rsidRDefault="008A7782" w:rsidP="008A7782">
      <w:pPr>
        <w:pStyle w:val="StandardWeb"/>
      </w:pPr>
      <w:r>
        <w:t xml:space="preserve">Uns ist der Heiland geboren, eine Nachricht, die zu bringen ist: </w:t>
      </w:r>
    </w:p>
    <w:p w14:paraId="45ECC44D" w14:textId="77777777" w:rsidR="008A7782" w:rsidRDefault="008A7782" w:rsidP="008A7782">
      <w:pPr>
        <w:pStyle w:val="level1"/>
        <w:numPr>
          <w:ilvl w:val="0"/>
          <w:numId w:val="6"/>
        </w:numPr>
      </w:pPr>
      <w:r>
        <w:t>als Evangelium allen Armen am Geist,</w:t>
      </w:r>
    </w:p>
    <w:p w14:paraId="2733A8D2" w14:textId="77777777" w:rsidR="008A7782" w:rsidRDefault="008A7782" w:rsidP="008A7782">
      <w:pPr>
        <w:pStyle w:val="level1"/>
        <w:numPr>
          <w:ilvl w:val="0"/>
          <w:numId w:val="6"/>
        </w:numPr>
      </w:pPr>
      <w:r>
        <w:t>als Heilmittel allen zerstoßenen Herzen,</w:t>
      </w:r>
    </w:p>
    <w:p w14:paraId="03E05AE2" w14:textId="77777777" w:rsidR="008A7782" w:rsidRDefault="008A7782" w:rsidP="008A7782">
      <w:pPr>
        <w:pStyle w:val="level1"/>
        <w:numPr>
          <w:ilvl w:val="0"/>
          <w:numId w:val="6"/>
        </w:numPr>
      </w:pPr>
      <w:r>
        <w:t>allen Gefangenen als ihre Erlösung,</w:t>
      </w:r>
    </w:p>
    <w:p w14:paraId="510B345E" w14:textId="77777777" w:rsidR="008A7782" w:rsidRDefault="008A7782" w:rsidP="008A7782">
      <w:pPr>
        <w:pStyle w:val="level1"/>
        <w:numPr>
          <w:ilvl w:val="0"/>
          <w:numId w:val="6"/>
        </w:numPr>
      </w:pPr>
      <w:r>
        <w:t xml:space="preserve">und den Blinden als gegebenes Gesicht, </w:t>
      </w:r>
    </w:p>
    <w:p w14:paraId="35E4D0B1" w14:textId="77777777" w:rsidR="008A7782" w:rsidRDefault="008A7782" w:rsidP="008A7782">
      <w:pPr>
        <w:pStyle w:val="level1"/>
        <w:numPr>
          <w:ilvl w:val="0"/>
          <w:numId w:val="6"/>
        </w:numPr>
      </w:pPr>
      <w:r>
        <w:t xml:space="preserve">und den Zerschlagenen als ihre Befreiung; </w:t>
      </w:r>
    </w:p>
    <w:p w14:paraId="2626E846" w14:textId="77777777" w:rsidR="008A7782" w:rsidRDefault="008A7782" w:rsidP="008A7782">
      <w:pPr>
        <w:pStyle w:val="level1"/>
        <w:numPr>
          <w:ilvl w:val="0"/>
          <w:numId w:val="6"/>
        </w:numPr>
      </w:pPr>
      <w:r>
        <w:t xml:space="preserve">allen aber und jedem als ein angenehmes Jahr des Herrn. </w:t>
      </w:r>
    </w:p>
    <w:p w14:paraId="3DA99454" w14:textId="77777777" w:rsidR="008A7782" w:rsidRDefault="008A7782" w:rsidP="008A7782">
      <w:pPr>
        <w:pStyle w:val="StandardWeb"/>
      </w:pPr>
      <w:r>
        <w:t xml:space="preserve">Ich lasse hiermit wie ein Brett auf den Wellen die Teile meiner Predigt treiben auf Aussprüchen Christi, wenn er in der Schule zu Nazareth, ein Prediger selber dort, Luk. 4. von sich sagt nach einem Prophetenwort: Der Geist des Herrn ist bei mir, deshalb er mich gesalbt hat und gesandt: zu verkündigen das Evangelium den Armen, zu heilen die zerstoßenen Herzen, zu predigen den Gefangenen, dass sie los sein sollen, und den Blinden das Gesicht, und den Zerschlagenen, dass sie frei und ledig sein sollen, und zu predigen das angenehme Jahr des Herrn. Hierüber hat Jesus selbst gepredigt in der genannten Schule in holdseligen Worten seines Mundes, berichtet Lukas, eine wahre Weihnachtspredigt. - O, hätte der Evangelist uns diese selbst doch dazu gegeben! Er hat es nicht getan. Versuchen wir es denn am heutigen Fest, auf Christi Predigt in Nazareth zu lauschen. O Jesu, es ist wohl ein starkes Unterwinden zu heißen, wolle du mit uns sein, einen Tropfen Salböls fallen lassen auf den Redenden. </w:t>
      </w:r>
    </w:p>
    <w:p w14:paraId="2DAC3E9F" w14:textId="77777777" w:rsidR="008A7782" w:rsidRDefault="008A7782" w:rsidP="008A7782">
      <w:pPr>
        <w:pStyle w:val="berschrift2"/>
      </w:pPr>
      <w:r>
        <w:t>1.</w:t>
      </w:r>
    </w:p>
    <w:p w14:paraId="43EB2703" w14:textId="77777777" w:rsidR="008A7782" w:rsidRDefault="008A7782" w:rsidP="008A7782">
      <w:pPr>
        <w:pStyle w:val="StandardWeb"/>
      </w:pPr>
      <w:r>
        <w:t xml:space="preserve">Stehen hier auch gleichwie in der Bergpredigt die Armen voran, einmal von dem Propheten Jesajas schon und zweimal von Christo vorangestellt, wie sollten wir sie denn nicht an dieser Stelle lassen! Rufe ich sie her, mit so viel mehr Liebe in den Ton des Rufes gelegt, als ich selbst vor Jahren bin ihrer einer gewesen und habe noch manchmal Stunden, Tage, da ich recht geistlich arm bin, Nächte kann ich auch nennen. Kommt ihr Armen im Geist und hört es, dass euch der Heiland geboren ist. Eure Armut, worin besteht sie? Ihr sollt es merken, ein Kundiger redet zu euch. Das ist eure Armut, dass ihr den Glauben an Christum, ja sogar den Glauben an Gott so wenig klar, so wenig kräftig in eurem Geiste tragt, und zugleich alles in eurem Geist, des Andere sich freuen und sind fröhlich dabei, so trübe, schwach, unfest euch erscheint, und macht euch fast untüchtig zu dem Werk, das euch befohlen ist, zu dem Lauf und Kampf, der euch verordnet ist. Was die Sprache Leben nennt, Gefühl der Kraft, auch wenn sie zur Stunde nicht gebraucht wird, mit Freude verbunden und mit Mut, das ist, was euch fehlet und in diesem Verstande seid ihr arm. Ach, die Armut im Geist ist aber noch etwas mehr, als was wir nicht haben, sie ist ein wirklich Vorhandenes, gleichwie, wenn das Licht fehlet, die Finsternis da ist. Bei euch so, ihr habt keinen Glauben d. h. ihr kämpft mit dem Unglauben, kein Vertrauen d. h. ihr geht in Verzagtheit, in Verzweiflung, keine Freudigkeit, keinen Mut d. h. von Unmut und Trübsinn ist euer Geist erfüllt und neben dem Kummer, dem Schmerz bei Manchen, dass es noch einmal besser gewesen sei, woran ihr </w:t>
      </w:r>
      <w:r>
        <w:lastRenderedPageBreak/>
        <w:t xml:space="preserve">nicht leicht denken mögt und müsst doch daran denken. Das ist eben, als wie der Verarmte gegen den jederzeit Armgewesenen seinen Zustand doppelt empfindet und vierfach. Habe ich euch durchschauet? rede ich nicht aus euch? Aber jetzt zu euch und dies Wort: Euch ist der Heiland geboren, der Herausreißer aus der geistlichen Armut, der sein eigner Verkündiger in Nazareth war, der sich in dieser Stunde hier verkündigen lässt und als Evangelium der Armen. So wahr Johannes der Täufer von ihm gezeugt, dass er Gottes Sohn sei, so wahr bei seiner Geburt der Himmel seine Heerscharen herabließ, so wahr er von sich gezeugt in Worten und Werken, in Werken, die niemand tut, es sei denn Gott mit ihm, und hat auf sich gewiesen Joh. 16, dass er der Weg, die Wahrheit und das Leben sei und ein Geber der vollen Genüge Joh. 10, so wahr eine ungezählte Menge Menschen an ihrem Geist es erfahren und bis in den Tod hinein es bezeugt haben, dass Jesus ihnen Alles geworden sei, geblieben, und der sie habe vergessen machen alle leibliche Not, so wahr das, - hört es! - so wahr ist es, dass er heute geboren wird euch Armen im Geist, in dieser evangelischen Festfeier, in dieser evangelischen Festpredigt, in diesen Aufatmungen, die bei euch, Hörer dieses Evangeliums, Statt finden. Oder täusch' ich mich? Geschehen keine Aufatmungen? Ja, ja, sie geschehen und machen Weihnachten hier, hier zu Weihnachten, da Christus geboren worden ist. </w:t>
      </w:r>
    </w:p>
    <w:p w14:paraId="2F448258" w14:textId="77777777" w:rsidR="008A7782" w:rsidRDefault="008A7782" w:rsidP="008A7782">
      <w:pPr>
        <w:pStyle w:val="berschrift2"/>
      </w:pPr>
      <w:r>
        <w:t>2.</w:t>
      </w:r>
    </w:p>
    <w:p w14:paraId="72494527" w14:textId="77777777" w:rsidR="008A7782" w:rsidRDefault="008A7782" w:rsidP="008A7782">
      <w:pPr>
        <w:pStyle w:val="StandardWeb"/>
      </w:pPr>
      <w:r>
        <w:t xml:space="preserve">Wir tragen das Evangelium unter den Gekommenen umher und soweit in dem Gefäß der Predigt allen gebracht, die geistlich arm sind, halten wir es zweitens, allen zerstoßenen Herzen vor, auf dass sie im Weihnacht ein Weihnachten bekommen, Christum bekommen, der die zerstoßenen Herzen heilt. Es ist Fortschreiten im Ausdruck. Die Armen im Geist beklagen wir, aber des Herz zerstoßen ist, dem noch dies und das zugestoßen ist, in einem Maß, von der Art, so dicht hinter einander, dass sein Herz wund davon geworden ist, der ist noch beklagenswerter. Ob deren auch unter uns sind? Es möchte nicht befremden, wenn Keiner, indem ja der Kummer die Einsamkeit liebet und das Herzleid von frohen Menschen entfernt hält; allein es ist doch einmal ein Zug in der Christenheit, am Weihnachtsfest Teil zu nehmen und sich mit seinem Schmerz hinzubegeben, wo der Ort und das Wort eine so große Verheißung haben; es möchte daselbst eine Erquickung sein. O, wenn ich sie rufen könnte, die heute andre Wege gehen oder die sitzen bleiben mit ihrem kranken Herzen. Welches die Wunden eures Herzens denn sein mögen: kommt doch, so kommt doch hierher! Allein sie finden sich hier, möge an diesen denn geschehen, was sie als eine Heilung ihrer Wunden zu preisen bekommen. Meine Brüder, meine Schwestern, welcherlei ist es, davon euer Herz ein zerstoßenes geworden? Ach, geht ihr unter den Schrecken Gottes, die auf euch fallen und ihr wisst nicht, woher? Oder sind es traurige Erlebungen, welche ihr auslegt: Das muss ich dafür leiden als wohlverdiente Strafe für die Tat und die Tat? Erlebt ihr solches in eurem Hausstande, Unglück auf Unglück - in eurer Familie, Sterben, Verderben und eurer süßesten Freuden Verwandlungen in den herbsten Schmerz? Wie, wenn nun das Herz müsste abgestoßen werden und könnte sich nicht länger halten auf seiner Stelle? Ich will's nicht näher beschreiben, wende das Wort und sage: Euch ist heute der Heiland geboren, und ihr hört ihn selbst zeugen, da er spricht, wie in Nazareth einst: Heute ist die Schrift erfüllt vor euren Ohren, damit dass er da ist, von Gott gesandt, der die zerstoßenen Herzen heilet. Ihr fragt: Auch mein Herz? Ich antworte: Er hat noch keins für unheilbar erklärt. Ihr sprecht: Wie geschieht das? Da muss ich sagen: Das Wie weiß ich nicht, von dem Dass kann ich nur Zeugnis geben, heißt: Jesus hat so Vielen sich bewiesen als heilender Arzt, die ihn anriefen und begehrten seiner; die sagen: Wie es zuging, das wissen wir nicht, aber ein Wort fiel in unsre Ohren, ein Gedanke kam in unser Herz, davor der Schmerz nachließ in dem Augenblick und uns verließ in derselben Stunde und uns stehen ließ in der Verwunderung: so krank und jetzt so gesund! so gedrückt, gepresst und auf einmal leicht! Herr, dein Wundertun hat noch nicht aufgehört und Heiland der Menschen zu sein vergisst du auch zur Rechten des </w:t>
      </w:r>
      <w:r>
        <w:lastRenderedPageBreak/>
        <w:t xml:space="preserve">himmlischen Vaters nicht, kommst noch herab wie einst! und die nicht Kraut und Pflaster heilte, denen hilfst du mit deinem Wort, mit dir! </w:t>
      </w:r>
    </w:p>
    <w:p w14:paraId="7FEEEB8A" w14:textId="77777777" w:rsidR="008A7782" w:rsidRDefault="008A7782" w:rsidP="008A7782">
      <w:pPr>
        <w:pStyle w:val="berschrift2"/>
      </w:pPr>
      <w:r>
        <w:t>3.</w:t>
      </w:r>
    </w:p>
    <w:p w14:paraId="0BCF0F70" w14:textId="77777777" w:rsidR="008A7782" w:rsidRDefault="008A7782" w:rsidP="008A7782">
      <w:pPr>
        <w:pStyle w:val="StandardWeb"/>
      </w:pPr>
      <w:r>
        <w:t xml:space="preserve">Alles rechte, ächte Christentum ist Erfahrung, Erlebung und wenn solches erfahren, erlebet wird, dann ist's in der Seele Weihnacht. Möchte es in diesem Sinne Weihnachten werden für alle zerstoßenen Herzen und - drittens, als eine Erlösung erscheinen allen Gefangenen! Ja, ich fahre fort, teure Christen, obgleich ich weiß, dass ich für Manchen ein verdecktes Evangelium predige, 2. Kor. 4, Geheimnisse predige, die es aber nicht sind in dem Verstande, wie in einer neulichen Epistel, über welche die Prediger als Haushalter gesetzt sind, aber Geheimnisse doch für alle, die des Erfahrungschristentums ermangeln der Zeit nach, dieweil sie noch nicht genug kommen, um Erfahrungen dieser Art zu machen. Weswegen kommen sie nicht? Mit dieser Frage sind wir wieder in des Vortrages Spur. Sie können nicht, Weil sie gehalten werden, von Banden gehalten werden, Gefangene, die es wohl wissen, dass sie es sind und Andre, die es gar nicht wissen. O, was ist es anders, kraft dessen der Unglaube sich noch so bei Kräften erhält in unsern Tagen? und bietet dem Glauben noch die Spitze, - was ist es anders, wenn die Gläubigen immer noch wie eine Sekte erscheinen, Act. 28, der an allen Enden widersprochen wird, Christus ein Zeichen, Luk. 2, dem widersprochen wird, - und was liegt zum Grunde, dass so viel Menschen sich behelfen mit einer Religion, die wider alle Vernunft läuft, ob sie gleich sich bereden, dass ihre Religion die Vernunft selbst sei, die Wahrheit selber? Dieses liegt zum Grunde, dass sie wohl merken: Wenn ich ein Christ werden will, so muss ich ein anderer Mensch werden, kann ich in der Lebensart, bei den Freuden, unter den Menschen, in dem Besitz nicht bleiben. So werden die Menschen gefangen gehalten in Banden, und Jahre gehen hin, ach, sie werden nur immer fester in ihrem verkehrten Sinn. Legt alle, die ihr dies Wort höret, die Hand aufs Herz, dass sich scheiden die Gläubigen und die Ungläubigen. Ihr letzteren, o möchtet ihr doch nicht lieber an Christum glauben? O singt nur ernst und anhaltend die erste Zeile von Vers 4 in 208: Mich halten schwere Bande - mich halten schwere Bande - so bei Tage und bei Nacht, wo ihr gehet und steht. Der Erlöser wird euch hören und die zweite Zeile auch singen lassen: Du kommst und machst mich los. Unser Text und dritter Teil: zu predigen den Gefangenen, dass sie los sein sollen. </w:t>
      </w:r>
    </w:p>
    <w:p w14:paraId="218FEA5F" w14:textId="77777777" w:rsidR="008A7782" w:rsidRDefault="008A7782" w:rsidP="008A7782">
      <w:pPr>
        <w:pStyle w:val="berschrift2"/>
      </w:pPr>
      <w:r>
        <w:t>4.</w:t>
      </w:r>
    </w:p>
    <w:p w14:paraId="291EF835" w14:textId="77777777" w:rsidR="008A7782" w:rsidRDefault="008A7782" w:rsidP="008A7782">
      <w:pPr>
        <w:pStyle w:val="StandardWeb"/>
      </w:pPr>
      <w:r>
        <w:t xml:space="preserve">Und den Blinden das Gesicht. Wir unterschieden vorhin unter den Gefangenen, die es wohl wüssten, dass sie es seien, und die es nicht wüssten. Letztere werden hier gemeint. Ob ihrer auch Einige zur Festfeier gekommen sein sollten? Ja; denn Weihnachten zieht ja alle Menschen an, das Fest, welches Jedermann etwas bringet bis zu dem Kinde, das noch auf dem Arm getragen wird. Und wie durch leibliche Gaben, fahr' ich fort, in den Kindern das Verlangen nach höheren Gaben aufzuwecken gesucht wird, so bei denen, die, obwohl alt, doch von Christo nichts wissen. Christus wird ihnen vorgestellt, ob nicht in Wirkung dieser Vorstellung ihnen die Augen für Christum aufgehen und die Blinden das Gesicht bekommen. Christus ist Gesang, ist Predigt zu Weihnacht. Die Bezeugung durch den Täufer Johannes am Sonntag vorher: Ein Wort aus meiner Predigt vom vorigen Sonntag: diesen Johannes achtet man hoch, den rechtschaffenen Mann, den ernsten und furchtlosen Mann, der anstatt eines Widerrufs in einem Schreiben sein abgeschlagenes Haupt auf der Schüssel dem schwachen und daher grausamen Herodes geschickt. Ja, den Zeugen achtet man, hingegen das Zeugnis verachtet man. Es achten oder verachten, doch heißt es Weihnacht: Euch ist heute der Heiland geboren, der Himmel hat sich über Bethlehems Feldern aufgetan und Engel herabgelassen mit dieser frohen Botschaft. Die Klarheit des Herrn hat die Hirten umleuchtet, dass sie sich fürchteten. Möchte die Klarheit auch euch umleuchten und in des Lichtes Kraft euch das </w:t>
      </w:r>
      <w:r>
        <w:lastRenderedPageBreak/>
        <w:t xml:space="preserve">Gesicht gegeben werden. Ihr begehrt ein anderes Licht, wie es aus Gründen aufleuchtet? Nein, heute nicht von unten Licht, sondern von oben; ihr begehrt ein Licht aus Beweisen? Nein, wir können nur weisen: Christi ist die Erde voll, Christi sind die Kirchen voll, Christi sind die Häuser voll, Christi auch so viele tausend Herzen, - und der mit dieser Verkündigung eben vor euch steht, der möchte sein Herz euch zeigen können und sagen: Mein Herz ist seiner so voll, dass daneben zur Stunde auch nichts anderes Raum hat als, meine lieben Gemeindeglieder, als das Verlangen brennend und hell: Ach, dass ihr sähet, den ich sehe: Jesum, mitten unter uns getreten, und erkennt ihn, dass er es ist, Jesus der Christ, von den erbarmenden Gott uns zu Allem gemacht; der auch die Blinde sehend macht. Herr, wenn du selbst ein Zeichen darin wolltest tun! Ich weiß nicht besser von ihm zu zeugen, versteh's nicht, ihn klarer zu zeigen. </w:t>
      </w:r>
    </w:p>
    <w:p w14:paraId="2424DDDA" w14:textId="77777777" w:rsidR="008A7782" w:rsidRDefault="008A7782" w:rsidP="008A7782">
      <w:pPr>
        <w:pStyle w:val="berschrift2"/>
      </w:pPr>
      <w:r>
        <w:t>5.</w:t>
      </w:r>
    </w:p>
    <w:p w14:paraId="355FAA72" w14:textId="77777777" w:rsidR="008A7782" w:rsidRDefault="008A7782" w:rsidP="008A7782">
      <w:pPr>
        <w:pStyle w:val="StandardWeb"/>
      </w:pPr>
      <w:r>
        <w:t xml:space="preserve">Aber das Wort soll auf andern Pfad noch treten. Die Freude, die allem Volk widerfahren soll, besteht nach Christi eigner Erklärung ferner darin, dass die Zerschlagenen frei und ledig sein sollen. Wieder zu den Zerstoßenen, zu den Gebeugten und Geknickten und Gedrückten will die Botschaft gehen. Hier sind die Zerschlagenen genannt. Sollen wir Unterschied setzen, so möcht' es dieser sein: ein größeres Schmerzmaß, ein schneidenderes Gefühl, wie wenn ein Starker festhält, dass der Unglückliche sich unter seinen Händen nicht rühren kann, und ein anderer Starke teilt Schläge aus. Wem ist so zu Mut? und bei wem gehet das so zu? Heißet ihr es Schicksal? heißet ihr es nicht richtiger eure Sünden, die euch so festhalten, und eure Sünden, die euch so schlagen? Ich suche, welchen so ist, unter denen, die vor der Ewigkeit stehen ihren Jahren nach und möchten heute zum letzten Mal Weihnacht halten: o macht euch die Ewigkeit nicht bange? Ich suche, welchen so ist, unter denen, die noch vor dem Leben in der Zeit stehen, da sollen sie noch erst hinein, da sollen sie noch erst hindurch: o werdet ihr nicht bange, dass es nimmer gut geht, da ihr solchen Anfang gemacht habt? Die ihr vor jenem Leben und die ihr vor diesem Leben bange seid und eure Vorstellungen sind Bloßstellungen zarter Stellen an euch, auf welche Peitschen und Skorpionen hauen, - wann soll das enden? Weihnachten kann es enden? Allem Volk und jedem Volk soll die Freude widerfahren, dass der Heiland geboren ist. Das Wort geht durch alle Zeiten; und wenn es zur Weihnachtsfeier wieder in unsern Kirchen dahertönt, so ist's ein Geborenwerden des Heilands von Neuem. Die ihn noch nicht haben, die sollen ihn jetzt erhalten und ihn erhält, wer ihn haben will. Der Glaub' an ihn, dass er es sei, ist beides in Einem, die Bedingung und die Gewährung; er kommt, wenn wir glauben und schon mit dem Glauben ist er da und verrichtet, was sein Heilandswerk ist: dies, dass er die Zerschlagenen frei und ledig macht. Ja, du und du, zerschlagen über und über, und weißt dich zu kehren, kehre zu ihm dich auf diesen meinen Rat, ein Erfahrener sprichts; dann hast du ein freies, lediges, fröhliches Weihnachtsfest, </w:t>
      </w:r>
    </w:p>
    <w:p w14:paraId="321A9E5F" w14:textId="77777777" w:rsidR="008A7782" w:rsidRDefault="008A7782" w:rsidP="008A7782">
      <w:pPr>
        <w:pStyle w:val="berschrift2"/>
      </w:pPr>
      <w:r>
        <w:t>6.</w:t>
      </w:r>
    </w:p>
    <w:p w14:paraId="423A7CE0" w14:textId="77777777" w:rsidR="008A7782" w:rsidRDefault="008A7782" w:rsidP="008A7782">
      <w:pPr>
        <w:pStyle w:val="StandardWeb"/>
      </w:pPr>
      <w:r>
        <w:t xml:space="preserve">und eine neue angenehme Zeit gehet bei dir an. Der Predigt letzter kurzer Teil und letzter Bestandteil der Weihnachtsfreude, wie wir sie auslegen nach Christi eignem Wort ist: das angenehme Jahr des Herrn. Wenn alle Armen am Geist Evangelium hören, alle zerstoßenen Herzen geheilt werden, alle Gefangenen erlöst werden, alle Blinden das Gesicht bekommen, alle Zerschlagenen frei und ledig werden, da ist ja eigentlich der Predigt nichts mehr übrig, als nach dieser Aufzählung die Summen zu nennen, welche ist: das angenehme Jahr des Herrn. Es sind keine Veränderungen, bei welchen Derjenige davon schweigt, in welchem sie vorgehen; es sind keine Erfahrungen, mit welchen er an sich hält, der sie macht; sondern der Mund spricht's, das Angesicht tut es kund, das neue Leben legt's zu Tage, dass das alte Leben mit seinen Sünden und Nächten jetzt vergangen und der Tag Christi angebrochen sei. Seht zu </w:t>
      </w:r>
      <w:r>
        <w:lastRenderedPageBreak/>
        <w:t xml:space="preserve">Hause im Kalender zu, der Thomastag ist Dienstag gewesen, der kürzeste Tag, benannt mit dem Namen eines lange ungläubig gebliebenen Jüngers; Weihnachten, drei Tage darnach, wehrt der langen Nacht und lässt das Licht höher aufgehen. Seht noch einmal zu: der gestrige Tag heißt Adam, Eva. Warum sind sie so nah vor Weihnachten gerückt? Das bedeutet: Als Kinder der Menschen durch Adam hören wir auf, als Kinder Gottes durch Christum fangen wir neu zu leben an. Christus in uns geboren, wir in Christo geboren, so kommt wieder, was Adam verloren und von dem an hat Gott ein Wohlgefallen an uns Allen. Ehre sei Gott in der Höh', und auf Erden Friede den Menschen des Wohlgefallens! Tön' es fort, ich mache Ende, tön' es in unsern Herzen ewig fort. Amen. </w:t>
      </w:r>
    </w:p>
    <w:p w14:paraId="58D57976" w14:textId="77777777" w:rsidR="008A7782" w:rsidRDefault="008A7782" w:rsidP="008A7782">
      <w:pPr>
        <w:pStyle w:val="berschrift1"/>
      </w:pPr>
      <w:r>
        <w:t>Harms, Claus - Am ersten Weihnachtstage 1844.</w:t>
      </w:r>
    </w:p>
    <w:p w14:paraId="10A186C7" w14:textId="77777777" w:rsidR="008A7782" w:rsidRDefault="008A7782" w:rsidP="008A7782">
      <w:pPr>
        <w:pStyle w:val="StandardWeb"/>
      </w:pPr>
      <w:r>
        <w:t xml:space="preserve">Ges. 221. Lobt Gott, ihr Christen allzugleich. </w:t>
      </w:r>
    </w:p>
    <w:p w14:paraId="1FBC2AC8" w14:textId="77777777" w:rsidR="008A7782" w:rsidRDefault="008A7782" w:rsidP="008A7782">
      <w:pPr>
        <w:pStyle w:val="StandardWeb"/>
      </w:pPr>
      <w:r>
        <w:t xml:space="preserve">Hat denn auch Mancher - haben Alle, wird nicht gefragt - hat denn auch Mancher eine Vorstellung davon, wie einem Prediger zu Mute sei, wenn er nun vor der Gemeinde steht und soll eine Predigt halten, zumal am Weihnachtstage und in großer Versammlung? Welch' eine Aufgabe ist das! Wer seid ihr Lieben alle? Mehr noch als an den Sonntagen seid ihr heute gemischt, Menschen aller Stände, alles Alters, auch mehr Kinder gewiss wie sonst! Und innerlich, was Glauben und Gemüt betrifft, da ist die Verschiedenheit noch eine größere; ihr bekommt aber alle dasselbe Wort zu hören. Hab' ich es für euch Alle? und wenn ich's meine zu haben, bin ich auch im Irrtum? Und darnach gehet ihr wieder weg, befriedigt oder vielleicht unbefriedigt; welche unbefriedigt, ungewonnen und ungenommen, unangefasst von dem Wort, das sie gehört, die kommen sobald nicht wieder. O, das ist keine gleichgültige Sache, wahrlich nicht. Ob ich ihretwegen meine Hände in Unschuld waschen könne? Sie gehen fort und bleiben weg auf ihre Gefahr, sind aber Seelen, die Jesus Christus doch erlöset hat und ist auch um ihrer Seligkeit willen ein Mensch geworden, heute gesprochen so, ist auch für sie in der Krippe gelegen, der Sohn Gottes. Vor dem steht der Prediger mit der Sache und vor dem soll er wegen des geredeten Worts Rede stehen an jenem Tage einer zweiten Erscheinung Christi auf Erden, der Prediger ebenso wohl, wie die ihn gehört haben. Darum gefragt, teure Christen, wie gefragt ist; ob auch Mancher eine Vorstellung davon habe, wie einem Prediger wohl zu Mute sei, wenn er am Weihnachtstag, vornehmlich dann, seinen Vortrag halten soll. Sie ist gemacht jetzt, diese Vorstellung, - von andern Predigern weiß ich es nicht so, aber von mir, und sage: nach der Wahrheit. </w:t>
      </w:r>
    </w:p>
    <w:p w14:paraId="10C1EDC3" w14:textId="77777777" w:rsidR="008A7782" w:rsidRDefault="008A7782" w:rsidP="008A7782">
      <w:pPr>
        <w:pStyle w:val="StandardWeb"/>
      </w:pPr>
      <w:r>
        <w:t xml:space="preserve">Lasset mich gegangen sein diesen dunklen Gang, eingegangen durch diese enge Pforte. Jetzt will ich auch sagen: Ich bin hindurch. Sei's eine Wolke gewesen, so ist sie jetzt vorüber gezogen und wir stehen in der Klarheit des Herrn. Wo kommt sie her? Vom Feste, von dem Verbot, das unser Fest spricht: Du sollst nicht traurig dastehen und ängstlich predigen. Vom Feste kommt die Klarheit her und von dem Gebot desselben: Du sollst fröhlich mit den Fröhlichen sein und die etwaigen Traurigen vor dir, die sollst du anderen Sinnes machen, sie sind aus keiner Freude gekommen, so sollen sie in Freude weggehen, wie die andern. Dein Text lautet darnach; da muss es auch die Predigt. </w:t>
      </w:r>
    </w:p>
    <w:p w14:paraId="7ACB00AB" w14:textId="77777777" w:rsidR="008A7782" w:rsidRDefault="008A7782" w:rsidP="008A7782">
      <w:pPr>
        <w:pStyle w:val="StandardWeb"/>
      </w:pPr>
      <w:r>
        <w:t xml:space="preserve">Wohlan denn, hört unsern Text, das Evangelium des ersten Weihnachtstages: </w:t>
      </w:r>
    </w:p>
    <w:p w14:paraId="58E58E1D" w14:textId="77777777" w:rsidR="008A7782" w:rsidRDefault="008A7782" w:rsidP="008A7782">
      <w:pPr>
        <w:pStyle w:val="StandardWeb"/>
      </w:pPr>
      <w:r>
        <w:t xml:space="preserve">Ev. Luk. 2, 1-14. </w:t>
      </w:r>
      <w:r>
        <w:rPr>
          <w:rStyle w:val="Fett"/>
          <w:rFonts w:eastAsiaTheme="majorEastAsia"/>
        </w:rPr>
        <w:t xml:space="preserve">Es begab sich aber zu der Zeit, dass ein Gebot vom Kaiser Augusto ausging, dass alle Welt geschätzt würde. Und diese Schätzung war die allererste, und geschah zur Zeit, da Cyrenius Landpfleger in Syrien war. Und Jedermann ging, dass er sich schätzen ließe, ein Jeglicher in seine Stadt. Da machte sich auch auf Joseph aus Galiläa, aus der Stadt Nazareth, in das Jüdische Land zur Stadt Davida, die da heißt </w:t>
      </w:r>
      <w:r>
        <w:rPr>
          <w:rStyle w:val="Fett"/>
          <w:rFonts w:eastAsiaTheme="majorEastAsia"/>
        </w:rPr>
        <w:lastRenderedPageBreak/>
        <w:t>Bethlehem, darum, dass er von dem Hause und Geschlechte Davida war, aus das) er sich schätzen ließe mit Maria, seinem vertrauten Weibe, die war schwanger. Und als sie daselbst waren, kam die Zeit, dass sie gebären sollte. Und sie gebar ihren ersten Sohn und wickelte ihn in Windeln und legte ihn in eine Krippe; denn sie hatten sonst keinen Raum in der Herberge. Und es waren Hirten in derselbigen Gegend auf dem Felde bei den Hürden, die hüteten des Nachts ihrer Heerde.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Davida. Und das habt zum Zeichen, ihr werdet finden das Kind in Windeln gewickelt, und in einer Krippe liegend. Und alsobald war da bei dem Engel die Menge der himmlischen Heerscharen, die lobten Gott und sprachen: Ehre sei Gott in der Höhe, und Friede auf Erden, und den Menschen ein Wohlgefallen.</w:t>
      </w:r>
      <w:r>
        <w:t xml:space="preserve"> </w:t>
      </w:r>
    </w:p>
    <w:p w14:paraId="7989E13F" w14:textId="77777777" w:rsidR="008A7782" w:rsidRDefault="008A7782" w:rsidP="008A7782">
      <w:pPr>
        <w:pStyle w:val="StandardWeb"/>
      </w:pPr>
      <w:r>
        <w:t xml:space="preserve">Die singen, wir könnens auch; die Worte der Engel, diese hier, sind uns weder unbekannt, noch für uns unaussprechlich. Lass sie hören, dich hören, ganze Versammlung: </w:t>
      </w:r>
    </w:p>
    <w:p w14:paraId="3993319D" w14:textId="77777777" w:rsidR="008A7782" w:rsidRDefault="008A7782" w:rsidP="008A7782">
      <w:pPr>
        <w:pStyle w:val="StandardWeb"/>
      </w:pPr>
      <w:r>
        <w:t xml:space="preserve">Allein Gott in der Höh' sei Ehr' </w:t>
      </w:r>
      <w:r>
        <w:br/>
        <w:t xml:space="preserve">Und Dank für seine Gnade </w:t>
      </w:r>
      <w:r>
        <w:br/>
        <w:t xml:space="preserve">Darum, dass nun und nimmermehr </w:t>
      </w:r>
      <w:r>
        <w:br/>
        <w:t xml:space="preserve">Uns rühren kann kein Schade! </w:t>
      </w:r>
      <w:r>
        <w:br/>
        <w:t xml:space="preserve">Ein Wohlgefall'n Gott an uns hat. </w:t>
      </w:r>
      <w:r>
        <w:br/>
        <w:t xml:space="preserve">Nun ist groß Fried' ohn' Unterlass; </w:t>
      </w:r>
      <w:r>
        <w:br/>
        <w:t xml:space="preserve">All' Fehd' hat nun ein Ende. </w:t>
      </w:r>
    </w:p>
    <w:p w14:paraId="5EE31419" w14:textId="77777777" w:rsidR="008A7782" w:rsidRDefault="008A7782" w:rsidP="008A7782">
      <w:pPr>
        <w:pStyle w:val="StandardWeb"/>
      </w:pPr>
      <w:r>
        <w:t xml:space="preserve">Gepredigt aber werde dies: </w:t>
      </w:r>
    </w:p>
    <w:p w14:paraId="4886E889" w14:textId="77777777" w:rsidR="008A7782" w:rsidRDefault="008A7782" w:rsidP="008A7782">
      <w:pPr>
        <w:pStyle w:val="StandardWeb"/>
      </w:pPr>
      <w:r>
        <w:t xml:space="preserve">Das fröhliche Vortreten der Weihnachtsfeier unter dem Wort ihres Evangelii: Das habet zum Zeichen. - Nämlich, wenn man sich so bückt über dem Wort des Textes, dann tritt bald das eine, bald das andre hervor und will die Predigt sein. Für heute hat es wollen das Wort sein: </w:t>
      </w:r>
    </w:p>
    <w:p w14:paraId="7A93A75C" w14:textId="77777777" w:rsidR="008A7782" w:rsidRDefault="008A7782" w:rsidP="008A7782">
      <w:pPr>
        <w:pStyle w:val="StandardWeb"/>
      </w:pPr>
      <w:r>
        <w:t xml:space="preserve">Und das habt zum Zeichen: </w:t>
      </w:r>
    </w:p>
    <w:p w14:paraId="0D885B3A" w14:textId="77777777" w:rsidR="008A7782" w:rsidRDefault="008A7782" w:rsidP="008A7782">
      <w:pPr>
        <w:pStyle w:val="StandardWeb"/>
      </w:pPr>
      <w:r>
        <w:t xml:space="preserve">1) Ihr sehet eine Menge gläubigfroher Christen beisammen, 2) Ihr hört das gläubigfrohe Zeugnis eines Predigers, 3) Das eine wie das andere schon eine lange Zeit. Habt zum Zeichen: 4) Ihr fühlt glücklich euch nicht ohne Christum, und ihr Andern, 5) Ihr findet mit ihm euch auch im Unglücke glücklich. </w:t>
      </w:r>
    </w:p>
    <w:p w14:paraId="43207BA3" w14:textId="77777777" w:rsidR="008A7782" w:rsidRDefault="008A7782" w:rsidP="008A7782">
      <w:pPr>
        <w:pStyle w:val="berschrift2"/>
      </w:pPr>
      <w:r>
        <w:t>1.</w:t>
      </w:r>
    </w:p>
    <w:p w14:paraId="50340590" w14:textId="77777777" w:rsidR="008A7782" w:rsidRDefault="008A7782" w:rsidP="008A7782">
      <w:pPr>
        <w:pStyle w:val="StandardWeb"/>
      </w:pPr>
      <w:r>
        <w:t xml:space="preserve">Das erste ist das Nächste, habet zum Zeichen dies: Ihr seht eine Menge gläubiger Christen beisammen. Es ist ein Zeichen sowohl, wie das eines war, welches den Hirten gegeben wurde, auf welches sie gingen und fanden's so, wie von dem Engel gesagt worden: Ihr werdet finden das Kind in Windeln gewickelt und in einer Krippe liegend. Im Glauben gingen sie und fanden im Glauben; was es auch gewesen, das sie geleitet und an die rechte Stelle gebracht hat, geschrieben steht das nicht, aber Unglaube ist's gewiss nicht gewesen. Sei angeredet hierauf du ganze Christenversammlung: du weißt, was geschehen ist einmal und was unsere Feier für einen Ursprung hat, weißt auch, dass die Geburt dieses Kindes nicht irgend welch' eine ist, wie die Geburt eines Menschenkindes, das zu einem großen Mann geworden und sich ausgezeichnet hat vor vielen Hunderttausenden, sich ein solches Gedächtnis seiner Geburt </w:t>
      </w:r>
      <w:r>
        <w:lastRenderedPageBreak/>
        <w:t xml:space="preserve">gegründet hat durch irgend welch' großes Verdienst um einen großen Teil der Menschheit: sondern, wer Lehre empfangen hat in seiner Kindheit, und kaum das, Jedermann weiß es: dem Weihnachtsfest liegt zum Grunde: Gott wird Mensch, ich will es lieber mit dem Engelwort sagen, wie es hieß bei der Ankündigung: Der Heilige Geist wird über dich kommen und die Kraft des Höchsten wird dich überschatten, darum auch das Heilige, das von dir geboren wird, wird Gottes Sohn genannt werden. Der ist geboren, sagt die Weihnachtsfeier und tritt einem Engel gleich mit dieser Botschaft vor, spricht auch wie der Engel sprach: Und das habt zum Zeichen. Merken wir das Wort. Wir sind gewohnt Zeichen und Wunder für fast gleichbedeutend zu halten, hier ist's nicht so, das Zeichen, auf dass die Hirten gewiesen wurden, war kein Wunder, heißt aber Zeichen, weil es, im Glauben angenommen, zu einem Wunder hinführte, das auch dann gläubig von ihnen angenommen wurde. Unsre Weihnachtsfeier auch scheidet Wunder und Zeichen. Das Wunder ist die Menschwerdung des Sohnes Gottes, das Zeichen aber ist dies: Ihr seht eine Menge gläubigfroher Christen beisammen. So tritt unsere Feier vor. Denn sehet, was immer auch sonst mitgewirkt, getrieben haben mag, wenn kein Glaube bei dieser Menge wäre, so würde sie nicht in dieser Zahl, nicht zu der Feier gekommen sein. Tue niemand dieser Versammlung ein Unrecht, etwa aus seinem eignen Unglauben an das Geschehene. Ich sage: Der Wind hat sie nicht zusammen geweht, ein Schauspiel zu sehen oder ein Tonspiel zu hören sind sie nicht gekommen, was denn? Ihr Glaube an Christum und dass sie ihm eine schuldige Ehr' erzeigen, gleich dem Vater, der ihn gesendet hat, wie sie auch gesungen haben mit dem Engelwort: Ein Wohlgefallen Gott an uns hat. An den Ungläubigen hat er kein Wohlgefallen, die bei sich diese seine größte Liebes- und Barmherzigkeitserweisung verwerfen, dagegen die sie annehmen und freuen sich derselben, die gefallen Gott. Dies ist ihrer Herzen Zug gewesen, davon sie her- und beisammengebracht sind. Freue sich auch Einer über den Andern, der auch gegenwärtig zu dieser gemeinschaftlichen Freude! Habet zum Zeichen dies, was ihr sehet. </w:t>
      </w:r>
    </w:p>
    <w:p w14:paraId="76C64DFC" w14:textId="77777777" w:rsidR="008A7782" w:rsidRDefault="008A7782" w:rsidP="008A7782">
      <w:pPr>
        <w:pStyle w:val="berschrift2"/>
      </w:pPr>
      <w:r>
        <w:t>2.</w:t>
      </w:r>
    </w:p>
    <w:p w14:paraId="30AAB33C" w14:textId="77777777" w:rsidR="008A7782" w:rsidRDefault="008A7782" w:rsidP="008A7782">
      <w:pPr>
        <w:pStyle w:val="StandardWeb"/>
      </w:pPr>
      <w:r>
        <w:t xml:space="preserve">Ob es einen schöneren, erhebenderen Anblick geben könne, ich meine nicht, als diesen: eine gläubigfrohe Menge bei einander. Aber nicht wird gesprochen davon im Allgemeinen, sondern im Besondern so: Was sich so mitteilt von allen Innerlichkeiten eines Menschen, als der Glaube, wenn er in Andacht durch eine Andachtsübung sich äußerlich macht, wie er es hier tut, das kann wohl nach der Benennung im Evangelium ein Zeichen heißen. Indes, liebe Feiernde und jetzt im Hören Begriffene, - was wird euch zu hören gegeben? Das auch habet zum Zeichen, das gläubigfrohe Zeugnis eines Predigers. Lasst es bei euch als das zweite gelten. Freilich, er ist kein Engel, zu den himmlischen Heerscharen gehört er nicht, er ist vielmehr von den Hirten einer - Predigtamt ist Hirtenamt - und stehet hier, das Wort auszubreiten, wie auch weiter unten von jenen Hirten gesagt wird, dass sie das Wort ausgebreitet hätten. Das ist das Wort: Gott ist Mensch geworden; wie die Kinder Fleisch und Blut sind, so hat der Sohn es auch angenommen. Heute nichts mehr als dieses: die Zeit kommt, da wir aus der Fülle dieses Einen Worts nehmen werden; das ganze Christentum ist darin, wie der Mann im Kindlein. Das sagt nun ein Prediger und ihr bekommt es zu hören. Woher hat der es? Ich spreche heute so: Von dem Engel, von den Engeln; will jedoch nicht verstanden sein, als wäre einer vom Himmel erschienen bei Tage oder bei Nacht, sondern ich will verstanden werden so: Mein Glaube, dass dort zu Bethlehem in der Krippe der Sohn Gottes lag, eben wie derselbe drei und dreißig Jahre später auf Golgatha am Kreuze hing, dieser Glaube ist nicht mein Werk und Bau, und in einen von ihr selbst aufgeführten Bau ist meine Seele nicht eingezogen, sondern den Glauben hat Gott in mir aufgeführt und meine, ich weiß, wie ungeneigte Seele ist eingezogen auf Zeichen, ja auf Zeichen, zwischen ihm, der sie gab, und mir bekannt. Und ist bei meinem Zeugnis kein Hinterhalt z. B. dieser: ich stehe im Kirchendienst, darum kann ich einmal nicht anders zeugen, oder eine Verdrehung des Wortes </w:t>
      </w:r>
      <w:r>
        <w:lastRenderedPageBreak/>
        <w:t xml:space="preserve">„Sohn Gottes“, als hielte ich Christum nur für einen ganz besonders ausgezeichneten Menschen; sage im Gegenteil oder im Widerspruch, ob es jemand auch für Ketzerei erklärt: Als Mensch, als bloßer Mensch betrachtet, wird Christus übertroffen von Vielen, aber als Gottmensch ist er mein Glaube, als der vom Himmel aus des Vaters Schoß Gekommene, der eine ewige Herrlichkeit verlassen hat auf eine Zeitlang und hier gelebt hat, äußerlich als unsers Gleichen, geboren von der Jungfrau Maria, welche heilige Geburt unsre Feier ist, die heute vortritt und gibt dieses Zeichen: das gläubigfrohe Zeugnis eines Predigers: Gilt es? wirkt es? Ich weiß nicht, doch mein' ich, so es dahin fahren lassen, wie des Wortes Laut dahin fährt, das könnt ihr auch nicht. Der Eine wird es hören zu einer Erschütterung in sich und ein Anderer mit einem süßen Beben. Oder wäre mein Licht ein solches, bei welchem noch Keiner seines hätte angezündet? Ist's das? Davon müsst ihr wissen. Oder das Niemand, wenn mein Licht auf diesem Leuchter brennet, je da gesehen hätte? Sieh um dich, sag' ich, sieh über dir, wohin du willst, aber siehe auch in dich, ob da nicht eine dunkle Stelle in dir helle wird in Wirkung dieses meines Zeugnisses? Und das habe zu einem Zeichen. </w:t>
      </w:r>
    </w:p>
    <w:p w14:paraId="1FAAD3D9" w14:textId="77777777" w:rsidR="008A7782" w:rsidRDefault="008A7782" w:rsidP="008A7782">
      <w:pPr>
        <w:pStyle w:val="berschrift2"/>
      </w:pPr>
      <w:r>
        <w:t>3.</w:t>
      </w:r>
    </w:p>
    <w:p w14:paraId="778DF782" w14:textId="77777777" w:rsidR="008A7782" w:rsidRDefault="008A7782" w:rsidP="008A7782">
      <w:pPr>
        <w:pStyle w:val="StandardWeb"/>
      </w:pPr>
      <w:r>
        <w:t xml:space="preserve">War nicht geredet, wie zu Anfang. Nein, Lieben, ich habe die enge Pforte hinter mir und steh' in freiem Raume, gebe zu zwei Zeichen das dritte und sage: Was ihr jetzt sehet und höret, das ist zu sehen und zu hören gewesen eine lange Zeit. Allerdings ist die Feier der Geburt Christi nicht die älteste in der Christenheit; Ostern und Pfingsten ist gefeiert von Anfang her, unser Weihnachtsfest erst im vierten, fünften Jahrhundert; allein, so berichtet ein Gleichzeitiger, einmal da und dort angefangen, breitete es sich über die ganze Christenheit aus. Ist dies zum Verwundern, oder das so lange Unterlassen? Ich denke, letzteres; denn dass Christus geboren ist, das ist wahrlich nicht eine Bedingung bloß, sonst hätte er nicht leiden und sterben können, nein, es ist ja in der Tat die anfangende Erlösung selber. Der Grund lieget anderswo. Dass eben der Tod Christi unsre Erlösung heißet, wird auch gepredigt zu seiner Zeit, aber das nicht von Christi Leiden und Sterben getrennt gedacht, dass Gott Mensch geworden. Es ist beides eine Herablassung Gottes, eine Gnade Gottes, die unter ihren Flügeln Heil, ja wahrlich auch die Vergebung unserer Sünden trägt. Sprecht darum mit mir: Ebensowohl ergreifen wir dieses Heil, wenn wir an der Krippe knieen, als wenn wir sein Kreuz umfassen. Ist gewiss auch ein Grund, warum die Weihnachtsfeier so schnell und so tief Wurzeln geschlagen hat in dem Boden der christlichen Kirche. Ja, sehen wir auch unsre Advents- und Weihnachtsgesänge darauf an, so lesen wir ebenfalls in ihrer einigen, wie auch in Christi Geburt eine belebende und erhebende Kraft liege; beide heut gebrauchte Gesänge führen uns die Menschwerdung des Sohnes Gottes allein vor. Wie alt sind sie? 216 (Dies ist der Tag, den Gott gemacht) ist von Gellert, 221 (Lobt Gott, ihr Christen All' zugleich) von Nikolaus Herrmann, der noch lebt, ob er gleich 1561 gestorben ist. Nehmen wir dies als Zeichen an, das unsre Feier uns gibt. Was wir singen, hat man vor drei hundert Jahren gesungen, gewiss in ebensoviel Glauben und Andacht, und Weihnachtspredigten, o, man hat vor Zeiten ja nicht gewusst davon, dass auch Weihnachtspredigten könnten gehalten werden ohne abgelegtes freudiges Zeugnis: Gott wird ein Mensch! Unser Beisammensein also und was wir tun, das hat die Neuheit und die Verdächtigkeit und Bedenklichkeit seiner Neuheit längst abgelegt und stehet in altertümlicher Bewährung da. Was immer sich auch mit dem Menschen verändert und worin ein späteres Geschlecht es einem früheren zuvor tut, ich nenne: Irrtümer ablegen, in unserer Sache ist kein Irrtum abzulegen gewesen, Licht ist Licht, Wahrheit ist Wahrheit geblieben, was sich aber zu einer Zeit wie ein Dieb an's Licht setzen wollte, man hat es wahrgenommen und hat es abgeschnäuzt. Verachte Keiner diesen Beweis des Altertums, es ist ein Beweis auch, wie der manchmal in seinen Glauben Schwache auch diesen Beweis wohl brauchen kann. Nehm' ich eine kurze Strecke von der Vergangenheit, nehm' ich den Glauben, mit welchem unsre Eltern und Großeltern am Weihnachtsfest in die Kirche gegangen sind, </w:t>
      </w:r>
      <w:r>
        <w:lastRenderedPageBreak/>
        <w:t xml:space="preserve">wie den Glauben und die Andacht in ihren Häusern am heiligen Abend, sie hielten ja im Hause Kirche mit Gesang und Predigt: weht's nicht herüber zu uns aus ihren Häusern, wo die stehen, meines da, deines dort, oder auch nicht mehr stehen, dann von der Stätte her eine laue Luft, o, die wir gern atmen und ist uns die rechte Lebenslust einer christgläubigen Seele! Wohl dem, dessen Kindheit sie empfunden hat! Die aber nicht, wissen so viel doch, dass die Weihnachtsfeier von jeher gläubige Teilnehmer gefunden hat in allen christlichen Ländern; und kein inniger, sinniger Christ verschmäht dies dritte Zeichen. </w:t>
      </w:r>
    </w:p>
    <w:p w14:paraId="1C5D219A" w14:textId="77777777" w:rsidR="008A7782" w:rsidRDefault="008A7782" w:rsidP="008A7782">
      <w:pPr>
        <w:pStyle w:val="berschrift2"/>
      </w:pPr>
      <w:r>
        <w:t>4.</w:t>
      </w:r>
    </w:p>
    <w:p w14:paraId="3BDECFA9" w14:textId="77777777" w:rsidR="008A7782" w:rsidRDefault="008A7782" w:rsidP="008A7782">
      <w:pPr>
        <w:pStyle w:val="StandardWeb"/>
      </w:pPr>
      <w:r>
        <w:t xml:space="preserve">Das vierte Zeichen, woher nimmt unsre Feier das? Sie tritt hervor und spricht: Das habet zum Zeichen, ihr fühlt euch glücklich ohne Christum doch nicht. Sind denn hier, denen dies als Zeichen gegeben werden kann? Heute eher wie an andern Tagen; denn es sind hier wohl, von denen man sagen kann nach eines Evangelii Wort: nach Gewohnheit des Festes. Allein es steht zu vermuten, dass diese das angegebene Zeichen bereits bekommen haben, wenigstens derjenige Teil ihrer, der bisher gut gesehen und gehört hat. Wir wissen, was Alles getan wird, um einen frohen Tag, zwei frohe Tage zu haben, und es glückt auch. Ja, es glückt, wenn sie sich fern halten, allein wenn sie uns nahe kommen, wenn sie unter uns treten, dann glückt's ihnen nicht, glücklich an einem Weihnachten zu sein und bei einer Feier, wenn sie nicht an den menschgewordenen Gott glauben. Ich will's ihnen nicht sagen, sie sollen's sich selbst sagen: Arme Menschen im Reichtum, die wir doch sind! Die sehen den Himmel offen, der uns verschlossen ist! Kleine Menschen in großen Ehren, die wir doch sind! Die wissen sich von Gott angeblickt und aus den Augen des Kindleins Jesu; und wir wissen von keinem Blick als den aus Menschenaugen und werden es nicht inne, in keiner Seelenbewegung, dass wir einen gnädigen Gott haben. Enge Herzen, die wir doch sind, bei alle dem, was an Freuden dieser Erde hineinströmt! Die bekommen andre, reinere, schönere, genießen den Vorschmack himmlischer Freuden in ihrer Festfreude. Das Fest kommt zu uns, aber wie ordinär, wie ungeweiht! und die Freude bleibt draußen, was wir so nennen; wir fühlen es gut, dass sie den Namen nicht mit Recht führe. Und das, so tritt wieder euer Prediger vor, und das habt zum Zeichen, wenn ihr es so findet. Ach, diene es euch, dass ihr, von diesem Zeichen geführt, den menschgewordenen Gott zu Bethlehem in der Krippe findet. </w:t>
      </w:r>
    </w:p>
    <w:p w14:paraId="6DD16181" w14:textId="77777777" w:rsidR="008A7782" w:rsidRDefault="008A7782" w:rsidP="008A7782">
      <w:pPr>
        <w:pStyle w:val="berschrift2"/>
      </w:pPr>
      <w:r>
        <w:t>5.</w:t>
      </w:r>
    </w:p>
    <w:p w14:paraId="14968D46" w14:textId="77777777" w:rsidR="008A7782" w:rsidRDefault="008A7782" w:rsidP="008A7782">
      <w:pPr>
        <w:pStyle w:val="StandardWeb"/>
      </w:pPr>
      <w:r>
        <w:t xml:space="preserve">Da wir ihn finden und haben zu einem Zeichen dies, dass wir mit Christo selbst im Unglücke glücklich sind. Es hat sein Aussprechen schon gehabt oben, doch das ging anderswo hin, jetzt dasselbe Wort zu gläubigen Christen hingewendet und insonderheit zu den Unglücklichen, Leidenden unter ihnen. Was ihr getan habet bereits und was auch geschehen ist vor unserm Zusammenkommen hier, diesen Morgen, gestern Morgen in der Hausandacht oder spät, früh auf eurem stillen Bett, es mag wohl sein, dass euer Mehrere schon mehr erfahren haben, als hier von den Gläubigsten und Andächtigsten erfahren wird, - saht ihr in den offenen Himmel hinein, eine befreundete Seele dort bei Jesu in der Herrlichkeit, eines lieben Kindes Seele und troff es dabei in eure Herzen Balsam, oder was anders schon eure Christbescherung gewesen ist: O, kommt nur etwas näher, ich habe auch ein Wort zu sagen, dies: Das habet zu einem Zeichen. Nicht wahr, so habet ihr es auch? Ihr andern Lieben, Leidende auch, die ihrer Traurigkeit noch nicht mächtig geworden sind bis zum Vergessen, aus eurem Glauben sprech' ich mit euch: Nein, ihr könnt nicht traurig sein und diesen Glauben haben. Ist's Armut, darin tröstet er! ist's Verlassenheit, darin ist er euer Freund! ist's euer Sündengefühl, die Sünden vergibt er! ist's eure jetztzeitige Schläfrigkeit im heiligen Leben, so wacht er; kommt euer Glaube euch schwach vor, er behütet ihn, und eure Liebe wie erloschen, so bewahrt er doch die Glut unter der Asche, und was euch fehlt, leiblich oder geistlich, nur das Eine </w:t>
      </w:r>
      <w:r>
        <w:lastRenderedPageBreak/>
        <w:t xml:space="preserve">festgehalten: Christus ist geboren für mich auch, und mir auch soll seine Menschwerdung zu Gute kommen; lass schwinden, fahren, weichen, was nicht bleiben will, nur dies halte fest, so bist du in allem Unglück glücklich. Spürst du davon, so habe dies als Zeichen. Oder nicht, noch nicht? Es wird bald kommen; habe bis dahin zu einem Zeichen dies, dass Andre, wohl so unglücklich wie du es bist, im Besitz Christi, - aller Glaub' ist ein Besitz - so fröhlich gewesen, wie der Glücklichsten einer, eben so sehr, wo nicht noch mehr, da Freude wie Farbe auf dunklem Grund beide stärker hervortreten. Das ist das fünfte Zeichen. O Jesu, der du einst mit Augen wie unsre sind, in diese Welt hineingesehen, und schauest nun von der Höh' herab, Gott und Mensch auch in der Herrlichkeit, gib offene Augen dem, der ihrer noch bedarf, und dem deine Barmherzigkeit sie geöffnet hat, dass sie mehr Zeichen sehen, als von denen heute gepredigt worden ist, denen halte deine Gnade sie offen. Die Gnade unsres Herrn Jesu Christi sei mit uns Allen! Amen. </w:t>
      </w:r>
    </w:p>
    <w:p w14:paraId="6EB67032" w14:textId="77777777" w:rsidR="008A7782" w:rsidRDefault="008A7782" w:rsidP="008A7782">
      <w:pPr>
        <w:pStyle w:val="berschrift1"/>
      </w:pPr>
      <w:r>
        <w:t>Harms, Ludwig - Am ersten heiligen Weihnachtstag.</w:t>
      </w:r>
    </w:p>
    <w:p w14:paraId="67FB3016" w14:textId="77777777" w:rsidR="008A7782" w:rsidRDefault="008A7782" w:rsidP="008A7782">
      <w:pPr>
        <w:pStyle w:val="StandardWeb"/>
      </w:pPr>
      <w:r>
        <w:t xml:space="preserve">Die Gnade unseres HErrn Jesu Christi, die Liebe Gottes und die Gemeinschaft des heiligen Geistes sei mit uns allen. Amen. </w:t>
      </w:r>
    </w:p>
    <w:p w14:paraId="2A70BAFF" w14:textId="77777777" w:rsidR="008A7782" w:rsidRDefault="008A7782" w:rsidP="008A7782">
      <w:pPr>
        <w:pStyle w:val="StandardWeb"/>
      </w:pPr>
      <w:r>
        <w:t>Text: Ev. Luk. 2,1-20.</w:t>
      </w:r>
      <w:r>
        <w:br/>
      </w:r>
      <w:r>
        <w:rPr>
          <w:rStyle w:val="Fett"/>
          <w:rFonts w:eastAsiaTheme="majorEastAsia"/>
        </w:rPr>
        <w:t>Es begab sich aber zu der Zeit, dass ein Gebot vom Kaiser Augustus ausging, dass alle Welt geschätzt würde. Und diese Schätzung war die allererste, und geschah zu der Zeit, als Cyrenius Landpfleger in Syrien war. Und jedermann ging, dass er sich schätzen ließe, ein jeglicher in seine Stadt. Da machte sich auch auf Joseph aus Galiläa, aus der Stadt Davids, die da heißt Bethlehem, darum dass er von dem Haus und Geschlecht Davids war, auf dass er sich schätzen ließe, mit Maria, seinem vertrauten Weib. Die war schwanger. Und als sie daselbst waren, kam die Zeit, dass sie gebären sollte. Und sie gebar ihren ersten Hohn, und wickelte Ihn in Windeln und legte Ihn in eine Krippe, denn sie hatten sonst keinen Raum in der Herberge. Und es waren Hirten in derselben Gegend auf dem Feld, bei den Hürden, die hüteten des Nachts ihrer Herde. Und siebe,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alsbald war da bei dem Engel die Menge der himmlischen Heerscharen, die lobten Gott und sprachen: Ehre sei Gott in der Höhe, und Friede auf Erden, und den Menschen ein Wohlgefallen. Und da die Engel von ihnen gen Himmel fuhren, sprachen die Hirten unter einander: Lasst uns nun gehen gen Bethlehem, und die Geschichte sehen, die da geschehen ist, die uns der HErr kund getan hat. Und sie kommen eilend, und fanden beide, Mariam und Joseph, dazu das Kind in der Krippe liegend. Da sie es aber gesehen hatten, breiteten sie das Wort aus, welches zu ihnen von diesem Kind gesagt war. Und alle, vor die es kam, wunderten sich der Rede, die ihnen die Hirten gesagt hatten. Maria aber behielt alle diese Worte und bewegte sie in ihrem Herzen. Und die Hirten kehrten wieder um, priesen und lobten Gott um alles, das sie gehört und gesehen hatten, wie denn zu ihnen gesagt war.</w:t>
      </w:r>
      <w:r>
        <w:t xml:space="preserve"> </w:t>
      </w:r>
    </w:p>
    <w:p w14:paraId="41C29DE8" w14:textId="77777777" w:rsidR="008A7782" w:rsidRDefault="008A7782" w:rsidP="008A7782">
      <w:pPr>
        <w:pStyle w:val="StandardWeb"/>
      </w:pPr>
      <w:r>
        <w:t xml:space="preserve">Gestern Abend, meine Lieben, ist unser letzter Gang in die Kirche gewesen, und heute ists unser erster Gang. So muss es ja auch sein, denn alles Christentum fängt ja mit dem heutigen Tag an. Wäre Christus, Gottes Sohn, nicht geboren, so hätten wir keinen Heiland. Gäbe es kein Weihnachten, so gäbe es auch keinen Karfreitag, kein Ostern, kein Pfingsten, überall kein Christentum. Weihnachten ist der Anfang des Heils. Weihnachten ist das Fest Gottes des </w:t>
      </w:r>
      <w:r>
        <w:lastRenderedPageBreak/>
        <w:t xml:space="preserve">Vaters. Da preist Gott der Vater Seine große Liebe gegen uns, dass Er das Liebste, was Er hatte, Seinen eingeborenen Sohn aus dem Himmel auf die Erde hat kommen lassen, und hat uns das allergrößte Geschenk gegeben, Seinen einigen liebsten Sohn, dass wir jubelnd an der Krippe unseres lieben HErrn Jesu stehen können und können da mit dem Finger hineinzeigen und rufen: Seht welch eine Liebe hat uns der Vater erzeigt, dass wir Gottes Kinder heißen sollen, da Gottes eingeborener Sohn unser Bruder worden ist! Heute singen wir mit Recht: </w:t>
      </w:r>
    </w:p>
    <w:p w14:paraId="62309BE1" w14:textId="77777777" w:rsidR="008A7782" w:rsidRDefault="008A7782" w:rsidP="008A7782">
      <w:pPr>
        <w:pStyle w:val="StandardWeb"/>
      </w:pPr>
      <w:r>
        <w:t xml:space="preserve">Lobt Gott, ihr Christen alle gleich, </w:t>
      </w:r>
      <w:r>
        <w:br/>
        <w:t xml:space="preserve">in Seinem höchsten Thron, </w:t>
      </w:r>
      <w:r>
        <w:br/>
        <w:t xml:space="preserve">der heut aufschleußt Sein Himmelreich </w:t>
      </w:r>
      <w:r>
        <w:br/>
        <w:t xml:space="preserve">und schenkt uns Seinen Sohn. </w:t>
      </w:r>
    </w:p>
    <w:p w14:paraId="7DD8F554" w14:textId="77777777" w:rsidR="008A7782" w:rsidRDefault="008A7782" w:rsidP="008A7782">
      <w:pPr>
        <w:pStyle w:val="StandardWeb"/>
      </w:pPr>
      <w:r>
        <w:t xml:space="preserve">Heut schleußt Er wieder auf die Tür </w:t>
      </w:r>
      <w:r>
        <w:br/>
        <w:t xml:space="preserve">zum schönen Paradeis; </w:t>
      </w:r>
      <w:r>
        <w:br/>
        <w:t xml:space="preserve">der Cherub steht nicht mehr dafür, </w:t>
      </w:r>
      <w:r>
        <w:br/>
        <w:t xml:space="preserve">Gott sei Lob, Ehr und Preis! </w:t>
      </w:r>
    </w:p>
    <w:p w14:paraId="07489B9E" w14:textId="77777777" w:rsidR="008A7782" w:rsidRDefault="008A7782" w:rsidP="008A7782">
      <w:pPr>
        <w:pStyle w:val="StandardWeb"/>
      </w:pPr>
      <w:r>
        <w:t xml:space="preserve">Was die Menschen Weihnachten einander schenken, das ist nicht weit her, das ist meist alles irdisch, und leider noch dazu so mit Sünde befleckt, besonders mit Sabbatschändung; denn statt in die Kirche zu gehen an den Sonntagen vor Weihnachten, schänden fast allenthalben die Leute die Sonntage vor Weihnachten, indem sie arbeiten, um Geschenke machen zu können, und die meisten Geschenke sind außerdem noch gar unnützer, überflüssiger Kram und dienen nur, den Übermut und die Begehrlichkeit zu stärken. Was aber Gott der Vater uns schenkt am lieben Weihnachtsfest, das ist ewige, unvergängliche, unverwelkliche Gabe, denn Er schenkt uns Seinen Sohn, den Heiland, der die Sünder erlöst und selig macht. Da müssen wir ja notwendig hin nach Bethlehem und das Wunder in der Krippe besehen. Nun bin ich freilich heute gar nicht zum Pilgern aufgelegt, am wenigsten zum weiten Pilgern, denn meine Füße wollen mich kaum tragen. Und doch habe ich heute so viele Wege mit euch zu machen. Gott der HErr gebe Kraft dazu. </w:t>
      </w:r>
    </w:p>
    <w:p w14:paraId="0786B8DF" w14:textId="77777777" w:rsidR="008A7782" w:rsidRDefault="008A7782" w:rsidP="008A7782">
      <w:pPr>
        <w:pStyle w:val="StandardWeb"/>
      </w:pPr>
      <w:r>
        <w:t xml:space="preserve">Lasst uns beten: Lieber Heiland Jesu Christe, wir haben heute so viele Reisen zu machen, dass die Wege, welche diese Festgäste hier zur Kirche gemacht haben, nichts dagegen sind, obgleich sie zum Teil viele Meilen gegangen sind. Nun bin ich schwach, und viele unter den lieben Kirchleuten sind vielleicht auch schwach, und diese großen Reisen zu machen, die wir heute machen müssen, dazu sind keines einzigen Füße unter uns stark genug. Darum bitten wir Dich, erfülle das Wort, das Dein Mund gesagt hat: die auf den HErrn harren, kriegen neue Kraft, dass sie auffahren mit Flügeln wie Adler, laufen und nicht matt werden, gehen und nicht müde werden. Sende uns Deinen Heiligen Geist, dass der uns Flügel gebe, aufzufahren in den Himmel und hin und her auf der Erde, dass wir allenthalben schauen die Wunder Deiner Gnade und anbeten. O HErr, unser Gott, gib uns ein gesegnetes Weihnachten um Deiner Erbarmung willen, und ein fröhliches, seliges Weihnachten um Deiner Güte willen. Lass uns unsere Lust haben an Deinem Wort, mehr als an vielen tausend Stücken Goldes und Silbers, lass uns schauen Deine Wunder und nehmen aus Deiner Fülle Gnade um Gnade und Wahrheit um Wahrheit. Amen. </w:t>
      </w:r>
    </w:p>
    <w:p w14:paraId="566EE687" w14:textId="77777777" w:rsidR="008A7782" w:rsidRDefault="008A7782" w:rsidP="008A7782">
      <w:pPr>
        <w:pStyle w:val="StandardWeb"/>
      </w:pPr>
      <w:r>
        <w:t>So lasst uns denn antreten</w:t>
      </w:r>
      <w:r>
        <w:br/>
        <w:t xml:space="preserve">unsere Weihnachtsreisen </w:t>
      </w:r>
    </w:p>
    <w:p w14:paraId="778EA6A0" w14:textId="77777777" w:rsidR="008A7782" w:rsidRDefault="008A7782" w:rsidP="008A7782">
      <w:pPr>
        <w:pStyle w:val="berschrift2"/>
      </w:pPr>
      <w:r>
        <w:lastRenderedPageBreak/>
        <w:t>1. nach Rom zu dem Palast des Kaisers Augustus.</w:t>
      </w:r>
    </w:p>
    <w:p w14:paraId="369B434F" w14:textId="77777777" w:rsidR="008A7782" w:rsidRDefault="008A7782" w:rsidP="008A7782">
      <w:pPr>
        <w:pStyle w:val="StandardWeb"/>
      </w:pPr>
      <w:r>
        <w:t xml:space="preserve">Was sollen wir denn da? Rom war damals die große, glänzende Hauptstadt der Welt, wo alles das vereinigt war, was der Teufel einst dem HErrn Jesu zeigte in der Versuchung, wenn Er ihn anbeten wollte. Und dahin willst du uns führen? fragt ihr. Nein, meine Lieben, an dem allen wollen wir in Rom vorübergehen, wir sind ja Jesu Jünger, Augenlust, Fleischeslust, hoffärtiges Leben gehen uns nichts an. Aber in Rom lebte und regierte damals der mächtige Kaiser Augustus, dem die ganze damals bekannte Welt gehorchte, der hatte viele hunderttausend Soldaten und an seinem Hof eine unglaubliche Pracht und einen so schönen Palast, dass er der goldene Palast genannt wurde. Sollen wir denn das etwa mit ansehen? fragt ihr weiter. Nein, meine Lieben, an allen den Soldaten, an aller der Pracht, an allem dem Gold und all der Herrlichkeit wollen wir vorübergehen. Aber in des Kaisers Augustus Stube muss ich euch doch hineinführen, denn die hängt ganz genau mit der Geburt unseres HErrn Jesu zusammen. Das scheint euch wieder ein Wunder zu sein, denn Kaiser Augustus war ja ein Heide, und wenn noch so mächtig, doch ein ganz blinder Heide, der von Jesu nichts wusste, und der soll mit Jesu Geburt etwas zu tun haben? Hört zu, da auf dem Tisch, daran Augustus sitzt, liegt eine Schrift, die der Kaiser unterzeichnet, und diese Schrift enthält das Gebot, dass alle Welt geschätzt würde, d. h. dass alle seine Untertanen ihre Namen anschreiben lassen mussten, um danach die Schätzung, die Abgaben zu bestimmen, die sie bezahlen sollten. Kraft dieses Gebots musste nun ein jeder in seine Stadt gehen, dass er sich schätzen ließe. Und das wars, was Joseph auch trieb, dass er sich aufmachte aus Galiläa, aus der Stadt Nazareth, wo er mit Maria wohnte, um hinzugehen nach Bethlehem im jüdischen Land, darum dass er aus dem Haus und Geschlecht Davids war; denn Bethlehem war Davids Stadt. Und da musste denn Maria auch mit, weil sie auch aus dem Haus Davids war, um sich mit ihm schätzen zu lassen. Und von dieser Maria heißt es in unserem Text: sie war schwanger, dazu hoch schwanger. Meint ihr nun wohl, dass diese schwangere Maria es sich von selbst hätte einfallen lassen, unter diesen Umständen den weiten Weg von Nazareth nach Bethlehem zu machen? und meint ihr wohl, dass Joseph zu einer solchen Reise der schwangeren Maria Erlaubnis gegeben hätte, wenn sie nicht gemusst hätten? Denn es konnten immerhin so ein zwanzig bis fünfundzwanzig Stunden sein, vielleicht gar Meilen. Das bittere Muss war es, das sie zu dieser Reise zwang, und dieses Muss kam aus dem Palast des Kaisers Augustus, der das Gebot ausgehen ließ, das alle Welt sich schätzen ließe. So war also der Kaiser Augustus die Ursache davon, dass Jesus nicht in Nazareth, sondern in Bethlehem geboren wurde. Und Jesus musste in Bethlehem geboren werden, weil geschrieben stellt Mich. 5: „Und du Bethlehem Ephrata bist mitnichten die kleinste unter den Tausenden in Juda, denn aus dir soll mir kommen der Herzog, der über Mein Volk Israel ein HErr sei, des Ausgang von Anfang und von Ewigkeit her gewesen ist.“ Wäre Jesus also nicht in Bethlehem geboren worden, so wäre Gottes Wort und Weissagung eine Lüge gewesen. Das kann aber Gottes Wort nicht sein. Darum muss Kaiser Augustus, der ein Heide ist und von Gottes Wort nichts weiß, gerade zu der Zeit und zu der Stunde den Befehl ausgehen lassen zur Schätzung aller seiner Untertanen, damit Gottes Wort erfüllt werde und Jesus in Bethlehem geboren werden könne nach dem Wort des Propheten. Seht, das ist das erste große Wunder, davor wir staunend stehen und anbeten an diesem teuren Fest, und nehmen den himmlischen Trost aus Rom mit, dass eher Himmel und Erde vergehen, als Gottes Wort, dass eher ein Heide bewegt werden muss, zur Erfüllung des Wortes Gottes die Hand zu bieten, als dass Gottes Wort unerfüllt bleiben kann. Denn des HErrn Wort ist wahrhaftig und was Er zusagt, das hält Er gewiss. Darum an diesem teuren, allein unfehlbaren und untrüglichen Wort Gottes haltet fest. Alles andere ist Lüge, dies Wort allein ist buchstäblich wahr, darauf könnt ihr leben und sterben, darauf aber müsst ihr auch leben und sterben, denn sonst seid ihr verloren. Nun lasst uns </w:t>
      </w:r>
    </w:p>
    <w:p w14:paraId="7D71F8D9" w14:textId="77777777" w:rsidR="008A7782" w:rsidRDefault="008A7782" w:rsidP="008A7782">
      <w:pPr>
        <w:pStyle w:val="berschrift2"/>
      </w:pPr>
      <w:r>
        <w:lastRenderedPageBreak/>
        <w:t>II. aus dem goldenen Palast des Augustus in Rom in den Stall nach Bethlehem gehen.</w:t>
      </w:r>
    </w:p>
    <w:p w14:paraId="1864A428" w14:textId="77777777" w:rsidR="008A7782" w:rsidRDefault="008A7782" w:rsidP="008A7782">
      <w:pPr>
        <w:pStyle w:val="StandardWeb"/>
      </w:pPr>
      <w:r>
        <w:t xml:space="preserve">Das ist ein Unterschied, aus einem Palast in einen Stall, aber geht nur mit, es soll euch nicht gereuen. Zwar Gold und Silber seht ihr da nicht, bunte Wände und große Spiegel auch nicht, auch keine Sofas und Stühle und anderes kostbares Hausgerät, vornehme Herren und Damen mit Staatskleidern, Soldaten mit Hellebarden sind weder darin noch davor. Es ist ein einfacher Stall, wahrscheinlich wie die alte Sage erzählt, in einer Felsenhöhle, und die Bewohner davon sind Schafe, Ochsen und Esel. Aber lasst euch nicht davor grauen, sie tun euch nichts, es ist gewöhnlich mit solchen Tieren besser umgehen, als mit Menschen, denn die Menschen stoßen, beißen, kratzen noch viel mehr, als die Tiere, und ich glaube fest, die Tiere haben das alles erst von den Menschen gelernt. Aber seht, da in der einen Ecke des Stalls sind Maria und Joseph, dieselben Leute, die der Kaiser Augustus aus Nazareth nach Bethlehem getrieben hat. Und Maria und Joseph die sehen so fröhlich und selig mit ihren Augen nach einem kleinen Platz in der Krippe hin. Was betrachten die denn da und sehen so selig dabei aus, als ob sie im Himmel wären? O seht, da liegt ein kleines Kind, in Windeln gewickelt, die Krippe ist seine Wiege, Heu und Stroh sind seine Wiegenkissen. Das ist das liebe Jesuskind, das hat Maria da in dem Stall geboren, weil sie sonst keinen Raum zur Herberge in Bethlehem mehr gefunden hat. Ob es zu voll gewesen ist in Bethlehem, weil vielleicht der Schätzung halber viel Fremde da zusammen kamen? Ich weiß es nicht, glaub es aber nicht. Ich glaube, wenn sie in einer Kutsche mit sechsen angefahren gekommen wäre, Bediente vorn und hinten auf, sie wäre allenthalben willkommen gewesen. Aber arme Leute, noch dazu ein hochschwangeres Weib wollte niemand aufnehmen, die Leute hätten zu viel Unbequemlichkeit und Umstände davon gehabt, und an Bezahlung für die Umstände wäre eben nicht zu denken gewesen. Für sie, für solche arme Leute war kein Raum zur Herberge, und sie mussten es noch als eine Barmherzigkeit ansehen, dass sie nicht unter freiem Himmel zu liegen brauchten. Da in diesem Stall hat Maria das Jesuskind geboren und Gott hat ihr beigestanden. Es ist alles glücklich gegangen, es war ja Gottes Kind, das sie gebar. Und auf dies liebe Jesuskind sehen nun Maria und Joseph so fröhlich und selig hin, denn nun war der Immanuel da, den eine Jungfrau gebären sollte, der lange erwartete und ersehnte Messias, der Heiland der Welt. Und welch ein Wunder Gottes ist dieses Jesuskind! In Ihm ist der wahre Gott Mensch geworden. Himmel und Erde fassen Ihn nicht und Er hat Raum in der Krippe. Alles im Himmel und aus der Erde ist Sein und Er liegt auf Heu und Stroh. Er ist der Schöpfer und Erhalter der ganzen Welt und saugt Milch aus der Mutter Brust. Ich weiß nicht, worüber ich am meisten staunen und anbeten soll, darüber dass Er so groß ist, oder darüber dass Er so klein geworden ist; darüber dass wir so reich ist, oder darüber dass Er so arm geworden ist; Er schafft alles und wird geschaffen, Er erhält alles und wird erhalten. Gott sei Lob und Dank für das Wunder Seiner Gnade. Bete an im Staub auf deinen Knien, deine Vernunft aber lass schweigen und den Mund nicht auftun. Gottes Taten können nur im Glauben gefasst werden. Darum fange nur gleich im Glauben an und bitte um den Glauben, und glaubst du es erst durch die Kraft des Heiligen Geistes, dann lässt du dich auf diesen Glauben totschlagen mit Freuden, denn dieses Jesuskind, wahrer Gott und Mensch, macht dich selig, Er kommt aus dem Himmel und bringt dich in den Himmel. Und ich kann euch gar nicht sagen, welch eine Herzensfreude ich gerade an diesem armen, geringen, niedrigen Jesuskind habe. Das hätte ich, wenn ich dabei gestanden hätte, gleich herzhaft in die Arme nehmen können und hätte mich nicht davor gescheut. Aber wenn es so ein vornehmes Kind gewesen wäre in goldener Wiege und mit Ammen und Wärterinnen und Aufseherinnen an jedem Finger, dann wäre es gewiss nicht zum in die Arme nehmen gekommen, unser einer Hätte kein Herz dazu gehabt. Darum dankt und preist den HErrn für dies Wunder der Gnade, dass Jesus so arm und gering geworden ist, nun kann jedermann, auch der geringste, ein Herz zu Ihm fassen, Ihn auf die Arme nehmen und ohne Umstände an sein Herz drücken und sprechen -. nun lässt Du Deinen Diener in Frieden </w:t>
      </w:r>
      <w:r>
        <w:lastRenderedPageBreak/>
        <w:t xml:space="preserve">fahren, denn meine Augen haben Deinen Heiland gesehen! Doch wir wollen weiter reisen, und was meint ihr, wohin? Nun diesmal </w:t>
      </w:r>
    </w:p>
    <w:p w14:paraId="67FA47CE" w14:textId="77777777" w:rsidR="008A7782" w:rsidRDefault="008A7782" w:rsidP="008A7782">
      <w:pPr>
        <w:pStyle w:val="berschrift2"/>
      </w:pPr>
      <w:r>
        <w:t>III. geradesweges in den Himmel.</w:t>
      </w:r>
    </w:p>
    <w:p w14:paraId="07A1894C" w14:textId="77777777" w:rsidR="008A7782" w:rsidRDefault="008A7782" w:rsidP="008A7782">
      <w:pPr>
        <w:pStyle w:val="StandardWeb"/>
      </w:pPr>
      <w:r>
        <w:t xml:space="preserve">Der Himmel ist aber der Ort, wo der liebe Gott und die heiligen Engel wohnen. Weiter kann ich dir über den Himmel nichts sagen, als lies nach was in den ersten Kapiteln des Hiob und im 6. Kapitel des Jesajas steht. Und wenn du das gelesen hast, dann lies noch dazu die letzten Kapitel aus der Offenbarung St. Johanni, dann weißt du, was der Himmel ist. Und nun lasst die Gelehrten streiten über den Himmel so lange und so viel sie wollen, aber lass dich nicht dadurch irre machen, bleibe du nur ganz einfältig dabei: der Himmel ist der Ort, wo der liebe Gott und die heiligen Engel wohnen, und alles andere lass dich gar nicht anfechten. Ich weiß recht gut, dass Gott allmächtig und allgegenwärtig ist, weiß auch, dass Er alles erfüllt und Himmel und Erde umspannt und in Seiner Hand trägt, und doch bleibe ich dabei, ein Ort ist ein Ort, und ein Tempel ist ein Tempel, und eine Stadt ist eine Stadt, und ein Thron ist ein Thron, und von allem dem sagen jene Stellen der Schrift. Ich weiß auch, um ein armes Beispiel zu sagen, dass die Sonne am Himmel steht und doch hinein leuchtet in die tiefsten Gründe der Erde. Nun, da im Himmel geht ganz etwas Besonderes und Außerordentliches vor. Es ist eine Unruhe, ein Laufen und Bewegen im Himmel unter den heiligen Engeln, und das allermerkwürdigste ist, sie wollen alle aus dem Himmel hinaus, alle auf die Erde hinunter. Es sind ja der Wagen Gottes viel tausendmal tausend und viel zehntausendmal zehntausend, wer kann die Millionen der Engel alle zählen! Aber so gern sie auch sonst im Himmel sind, es ist der Himmel ihre Wohnung, jetzt will keiner im Himmel bleiben, sie machen sich alle auf, den Himmel zu verlassen und die Erde zu besuchen. Und die Erde ist doch so jämmerlich gegen den Himmel, die Erde ist doch eine Wohnung der Sünde, des Jammers, des Elendes, ja des Fluches und des Todes! Was treibt sie denn auf die Erde? Seht, da lernt ihr den Spruch verstehen, dass auch die Engel gelüstet, hineinzuschauen in das wunderbarste aller Geheimnisse, in die Erlösung des menschlichen Geschlechts. Diese Erlösung hat angefangen, da Gott Mensch geworden ist. Da wollen die Engel hineinschauen und zugleich ihrem Gott und HErrn Loblieder singen für dies Wunder der Gnade, dass Er den Menschenkindern erzeigt; denn die heiligen Engel sind nicht neidisch, wie die sündigen Menschenkinder, sie freuen sich innig mit über den Ratschluss des weisen Gottes, der doch noch ein Mittel gefunden hat, wo sonst keins zu finden war, die Sünden zu versöhnen und eine ewige Erlösung zu erfinden. So geht es denn in lauter Lust und Freude der Erde zu, und wir wollen gleich mit ihnen gehen, denn uns geht dies Wunder der Gnade noch viel näher an, für uns ist Gott Mensch geworden. So kommen wir denn nun </w:t>
      </w:r>
    </w:p>
    <w:p w14:paraId="5B1CEBD2" w14:textId="77777777" w:rsidR="008A7782" w:rsidRDefault="008A7782" w:rsidP="008A7782">
      <w:pPr>
        <w:pStyle w:val="berschrift2"/>
      </w:pPr>
      <w:r>
        <w:t>IV. zu den Hirten auf dem Feld.</w:t>
      </w:r>
    </w:p>
    <w:p w14:paraId="7F8FAE81" w14:textId="77777777" w:rsidR="008A7782" w:rsidRDefault="008A7782" w:rsidP="008A7782">
      <w:pPr>
        <w:pStyle w:val="StandardWeb"/>
      </w:pPr>
      <w:r>
        <w:t xml:space="preserve">Es waren Hirten in derselbigen Gegend auf dem Felde bei den Hürden, die hüteten des Nachts ihre Herden. Das sind arme Leute gewesen, sicher nicht die Eigentümer der Herden, die pflegen des Nachts nicht auf dem Feld zu sein, sondern in den Betten zu liegen. Dies sind Knechte, die von den Eigentümern dazu gemietet waren, die Herden zu hüten und ;u bewachen. Das ist häufig im warmen Morgenland, dass die Herden des Nachts nicht eingetrieben werden in den Stall, sondern unter freiem Himmel bleiben. Aber um der Wölfe willen treibt man sie Nachts in die Hürden, das ist ein Zaun von Flechtwerk und die Hirten bleiben auch in diesen Hürden oder bei ihnen. Diese armen Hirten sind aber fromme Leute gewesen, die auch voll Sehnsucht auf den Messias warten und um Sein Kommen gebetet haben, und wer weiß, was sie noch diese Nacht alles von dem Messias gesprochen haben mit einander, ob Er denn nicht bald kommen und Israel erlösen werde; wer weiß, ob sie nicht eben noch in jener Nacht gebetet haben mit inbrünstigem Flehen - Hüter, ist die Nacht schier </w:t>
      </w:r>
      <w:r>
        <w:lastRenderedPageBreak/>
        <w:t xml:space="preserve">hin? oder, o dass die Hilfe aus Zion käme und der HErr Sein gefangen Volk erlöste! Fragt ihr aber vielleicht, woher ich das wisse, dass die Hirten fromm gewesen seien, so antworte ich euch, eben daraus, was nun gleich kommt, dass die Engel zu ihnen gehen, gerade zu ihnen! Und nun stellt euch ihre Freude vor: des HErrn Engel trat zu ihnen und die Klarheit des HErrn umleuchtete sie. Es wurden ihnen also von Gott die Augen aufgetan, dass sie sahen die Herrlichkeit des HErrn, dass sie sahen den Engel Gottes, der hellleuchtend zu ihnen trat. Es wurden ihnen die Ohren aufgetan von Gott, dass sie hörten die Stimme des Engels, der anhob ihnen zu predigen. Da könnt ihr euch nicht wundern, wenn arme sündige Menschen sich fürchteten. Die Armen pflegen sich schon zu fürchten, wenn ein vornehmer Mann in stolzem Kleid zu ihnen tritt, und nun trat ein Engel zu ihnen in Himmelsherrlichkeit, dessen Kleid ist wie das Licht, und sein Angesicht wie der Blitz. Wie sollten sie sich da nicht fürchten! Aber nur einen Augenblick. Die freundliche Anrede des lieben Engels verscheuchte bald alle Furcht, denn eine lieblichere Predigt als diese Engelspredigt gibt es nicht. Er sprach: fürchtet euch nicht, siehe, ich verkündige euch große Freude, die allem Volk widerfahren wird. Ihr frommen Hirten sollt diese Freude haben, aber ihr nicht allein, sondern allem Volk soll sie widerfahren. Das muss ja eine ganz besondere Freude sein, ganz einzig in ihrer Art. Wenn zwei Menschen sonst sich freuen, weinen dagegen zehn. Wenn an zwei Menschen sonst eine Freudenbotschaft kommt, so kommt an zehn eine Trauerbotschaft. Hier aber ist kein Mensch auf der ganzen Welt ausgenommen. Für alle, für alle ohne Unterschied ist diese Freudenbotschaft bestimmt. Da müssen wir doch ernstlich fragen: was ist denn das für eine ganz besondere Freude? Der Engel sagt: denn euch ist heute der Heiland geboren, welcher ist Christus der HErr, in der Stadt Davids. Das ist also die Freude: der Heiland ist geboren. Und nun seht ihr auch, warum es eine allgemeine, allem Volk bestimmte Freude ist. Alle Menschen ohne Ausnahme sind Sünder, alle sind verlorene und verdammte Sünder. Und hier ist für alle verlorene und verdammte Sünder der Heiland, der geboren ist, alle Sünder selig zu machen. Lasst an ein Schiff, das untergehen will, ein anderes herankommen und die armen Leute aus dem versinkenden Schiffe in ihr Schiff holen, wirds nicht eine allgemeine Freude sein? Lasst in einen Kerker voll Gefangener einen königlichen Boten eintreten, die Türen auftun und verkündigen: ihr alle seid frei, kommt heraus! wirds nicht eine allgemeine Freude sein? Und nun seht, hier ist Jesus, der Heiland aller armen Sünder und die Freudenbotschaft wird aus Seinem Mund allen armen Sündern verkündigt: die Sünde ist euch vergeben, ihr seid los von Tod, Hölle und Verdammnis. Siehe, Ich tilge eure Sünden wie einen Nebel, und eure Missetat, wie eine Wolke. Ist das nicht Freude über alle Freude? Wenn deine Sünden dich verklagen, dich ängsten, dass du ausrufst: wer will mich erretten? Sprich aus den Namen Jesus, der vergibt die Sünde. Wenn der Tod dich schreckt, sprich aus den Namen Jesus, der hat dem Tod die Macht genommen. Wenn Hölle und Verdammnis ihren Rachen auftun, dich zu verschlingen, sprich aus den Namen Jesus, der ist der Hölle ein Gift und der Verdammnis eine Pestilenz geworden, dass sie nimmer dich verschlingen können, denn dieses Jesuskind ist der wahre Gott, und Gott ist größer als dein Herz, dass dich dein Herz nicht mehr verdammen kann. Er ist Christus der HErr, der alle Macht hat im Himmel und alle Macht auf Erden. Siehe da, in Bethlehem, der Stadt Davids, da im Stall ist Er geboren, da findest du das Kind, in Windeln gewickelt und in einer Krippe liegend. So predigt der Engel. Und diese Predigt ist Himmelsfreude für die Hirten. Der Engel hat ja zu ihnen ausdrücklich gesagt: euch, euch ist der Heiland geboren, wie allem Volk. Jesus ist also auch ihr Heiland, auch ihre Sünde ist vergeben, auch sie haben nun Leben und ewige Seligkeit. Und als so ihre Herzen in Sprüngen gehen, da war alsbald bei dem Engel die Menge der himmlischen Heerscharen, und dieser hunderttausendfache Chor der Engel fängt an zu singen den himmlischen Lobgesang: Ehre sei Gott in der Höh, Friede auf Erden und den Menschen ein Wohlgefallen! O wie das geschallt und geklungen haben mag! Wir sind schon so froh bei unseren Lobgesängen, bei unserem Orgelton und Posaunenschall, wir kennen keine süßere Freude, als die: singt und spielt dem HErrn in eurem Herzen und mit eurem Mund! Unser Herz jauchzt, wenn in unserer Kirche </w:t>
      </w:r>
      <w:r>
        <w:lastRenderedPageBreak/>
        <w:t xml:space="preserve">schallt: allein Gott in der Höh sei Ehr! Und nun dieser Gesang der Engel! O meine Lieben, hättet ihr nicht dabei sein mögen? Aber wartet nur, wir kommen auch einst in den Himmel zu Gott und Seinen Engeln, da wollen wir nicht nur die Engel singen hören, da wollen wir mit ihnen singen, denn da haben wir auch alle Harfen in den Händen. Ja, durch Jesum hat Gott nun die Ehre wieder, die ihm gebührt. Wir beten Gott an, und nicht mehr die Götzen. Durch Jesum ist nun wieder Friede auf Erden, denn durch Jesum haben wir Vergebung der Sünden und Friede mit Gott und den Menschen, denn wir sind mit Gott versöhnt und unter einander. Durch Jesum hat Gott nun wieder Wohlgefallen an uns und liebt uns wie ein Vater seine Kinder, und wir haben Wohlgefallen an einander, denn wir lieben einander, als Brüder und Schwestern. Du lieber HErr Jesu, Gott sei Dank, dass Du gekommen bist. </w:t>
      </w:r>
    </w:p>
    <w:p w14:paraId="46267530" w14:textId="77777777" w:rsidR="008A7782" w:rsidRDefault="008A7782" w:rsidP="008A7782">
      <w:pPr>
        <w:pStyle w:val="berschrift2"/>
      </w:pPr>
      <w:r>
        <w:t>V. Vom Feld wandern wir nun noch einmal mit den Hirten nach Bethlehem.</w:t>
      </w:r>
    </w:p>
    <w:p w14:paraId="4C6A82AF" w14:textId="77777777" w:rsidR="008A7782" w:rsidRDefault="008A7782" w:rsidP="008A7782">
      <w:pPr>
        <w:pStyle w:val="StandardWeb"/>
      </w:pPr>
      <w:r>
        <w:t xml:space="preserve">Wir sind freilich schon einmal da gewesen, und haben da auch schon alles gesehen, was die Hirten da finden, nämlich Maria und Joseph, dazu das Kind in der Krippe liegend. Aber was man gern sieht, das sieht man nicht zu oft. Als nämlich die Engel wieder gen Himmel gefahren waren, da sprachen die Hirten untereinander: lasst uns nun gehen gen Bethlehem und die Geschichte sehen, die uns der HErr kund getan hat. Und kaum hatten sie das gesagt, so führten sie auch ihren Vorsatz aus, denn es heißt gleich weiter: und sie kamen eilend und fanden Maria und Joseph, dazu das Kind in der Krippe liegend. Wie beschämend ist dieser Eifer der Hirten, wenn wir dagegen halten unsere große Trägheit und Gleichgültigkeit. Wenn es weltliche Geschichten zu sehen und zu hören gibt, da setzen sich alle Beine in Bewegung, die jungen und die alten. Es braucht nur ein Regiment Soldaten zu kommen mit den bunten Röcken, oder Kunstreiter oder Seiltänzer, so ist alles auf den Beinen, um die zu sehen. Es ereignete sich einmal, als ich studierte, dass eine berühmte Sängerin die Universität besuchte, um da zu singen. Da sind, glaube ich, keine zwei Studenten zu Hause geblieben, und doch mussten sie noch dazu einen Taler bezahlen. Aber im Geistlichen ist es gerade umgekehrt. </w:t>
      </w:r>
    </w:p>
    <w:p w14:paraId="2D246205" w14:textId="77777777" w:rsidR="008A7782" w:rsidRDefault="008A7782" w:rsidP="008A7782">
      <w:pPr>
        <w:pStyle w:val="StandardWeb"/>
      </w:pPr>
      <w:r>
        <w:t xml:space="preserve">Da können die Leute z. B. die Kirche vor der Tür haben und wissen, da in der Kirche wird Gottes heiliges Wort gepredigt, das den Menschen zeigt, wie sie selig werden können, und wie viele haben da Blei an den Füßen und können nicht hinkommen, und andere wenden gar der Kirche den Rücken, um Kühe und Schweine zu kaufen. Warum waren denn die Hirten so eilend, nach Bethlehem zu kommen; da gab es ja weiter nichts zu sehen, als ein neugeborenes Kind, in Windeln gewickelt, und in der Krippe liegend! Ja freilich, aber was für ein Kind! Es war der Heiland, es war Gott der HErr selber. Und da sollten sie nicht eilen? sollten einen Augenblick zögern, das Wunder über alle Wunder zu sehen, wie Gott der HErr als ein Kind in der Krippe liegt? Sie wollten ja gern selig werden, und da war der Heiland, der die Sünder selig macht. O meine Lieben, ein armer Sünder, der gern selig sein möchte, der läuft nicht nach Soldaten, auch nicht nach Kunstreitern und Seiltänzern, auch nicht nach Sängerinnen, die können ihm alle nichts helfen zur Seligkeit. Aber nach einem Heiland läuft er und wenn es hundert Meilen sein sollten, da macht er es wie die Königin aus Saba und wie der Kämmerer aus Mohrenland. Ich habe neulich einmal gelesen von einem Neger in Afrika, der gehört hatte, in England sei der Christengott zu finden, der die Sünder selig mache. Da verdingte sich der arme Mann auf einem Schiff als Matrose, um nach England zu kommen und lief dann acht Tage in der großen Stadt London umher und fragte jedermann, wo der Christengott denn zu finden wäre, der den Sündern die Sünden vergibt. Seht, solche Leute waren diese Hirten, darum eilten sie, was sie konnten, um nach Bethlehem zu kommen und den Heiland zu finden, den ihnen Gott kund getan hatte. Und als sie Ihn gefunden hatten, da weiß ich wohl, was sie getan haben, obgleich es hier nicht gerade gesagt ist. Sie sind niedergefallen auf ihre Knie und haben Jesum angebetet, ihren Gott und HErrn, der Mensch geworden war, die Sünder selig zu machen. Und da sie das taten, da waren sie selig. Denn wer den Heiland </w:t>
      </w:r>
      <w:r>
        <w:lastRenderedPageBreak/>
        <w:t xml:space="preserve">gefunden hat und den Heiland im Glauben anbetet, der ist selig. Seid ihr nun arme Sünder, wie die Hirten waren, sehnt ihr euch nach Vergebung der Sünden, wie die Hirten taten, dann weiß ich geht auch ihr keinen Weg fröhlicher, als den Weg zur Kirche, wo Jesus gepredigt wird, der Sünderheiland, dann ist euch auch kein Kirchweg zu weit, wenn ihr nur Jesum finden könnt, dann kniet auch ihr in seliger Freude vor Jesu nieder und betet Ihn an, der euch die Hölle zuschließt und den Himmel auftut. O dass ihr alle, alle, Groß und Klein heute rufen könntet: es reut uns nicht, dass wir mitgegangen sind nach Bethlehem, wir haben Jesum gefunden, der die Sünder selig macht, wir haben mit den Hirten die Knie gebeugt und Jesum angebetet. Nun sind wir selig, denn wir haben Vergebung der Sünden! Ist euch aber solches Heil widerfahren, habt ihr wirklich Jesum gefunden, so macht nun noch </w:t>
      </w:r>
    </w:p>
    <w:p w14:paraId="67D1299D" w14:textId="77777777" w:rsidR="008A7782" w:rsidRDefault="008A7782" w:rsidP="008A7782">
      <w:pPr>
        <w:pStyle w:val="berschrift2"/>
      </w:pPr>
      <w:r>
        <w:t>VI. mit den Hirten die Wanderung von Haus zu Haus.</w:t>
      </w:r>
    </w:p>
    <w:p w14:paraId="5E365708" w14:textId="77777777" w:rsidR="008A7782" w:rsidRDefault="008A7782" w:rsidP="008A7782">
      <w:pPr>
        <w:pStyle w:val="StandardWeb"/>
      </w:pPr>
      <w:r>
        <w:t xml:space="preserve">Denn wir lesen: da sie es aber gesehen hatten, breiteten sie das Wort aus, welches zu ihnen von diesem Kind gesagt war. Sie konnten ihre Freude und ihre Seligkeit, dass sie den Heiland gefunden hatten, nicht für sich behalten, sondern ihr Herz trieb sie, diese Freudenbotschaft auszubreiten bei allen, die davon hören wollten, damit die auch selig würden. Gerade hieraus könnt ihr am besten sehen, was für prächtige Leute diese Hirten gewesen sind, wahre Gläubige, rechte Fromme. Glaubt nur, meine Lieben, mit dem Christentum aller derjenigen ist es nie etwas Rechtes, die das Wort nicht ausbreiten. Siehst du andere Leute auf dem Wege der Verdammnis, ohne Christum, und du sagst ihnen nichts, sondern lässt sie ruhig auf dem Weg der Verdammnis fortgehen, so lügst du, wenn du sagst, du seist ein Christ. Denn erstlich, dir liegt die Ehre Christi nicht am Herzen, wenn du siehst, dass die Menschen Jesum Christum nicht anbeten, und du tust nicht alles, um sie zur Anbetung Jesu Christi zu bewegen. Und sodann, du hast durchaus nicht die geringste Liebe zu den Menschen, wenn du sie siehst ohne Jesum den Weg der Verdammnis gehen, und du tust nicht alles, was du kannst, um sie von dem Weg der Verdammnis ab- und auf den Weg der Seligkeit hinzubringen. Und wenn du nun am jüngsten Tag vor Jesu Gericht erscheinst und dir wird von dem HErrn vorgeworfen, dass du Christum nicht geehrt und die Menschen nicht geliebt hast, kannst du dann selig werden? Nein, du musst verdammt werden, denn wer Jesum nicht ehrt und die Menschen nicht liebt, der ist verflucht. Und sagst du da zehnmal, du glaubst an Jesum, so lügst du; denn wer an Jesum glaubt, der ehrt Ihn auch. Und wenn du sagst, du liebst die Menschen, so lügst du wieder, denn wer die Menschen liebt, der lässt sie nicht in die Hölle laufen. Darum sage ich, die Hirten waren rechte Fromme und wahre Gläubige; denn sie waren selig, da sie Jesum gefunden hatten. Die Jesum aber noch nicht hatten, die waren unselig. Darum mussten die seligen Hirten den unseligen Leuten von Jesu erzählen, der die Sünder selig macht, und ihnen sagen: seht, da ist Jesus, geht hin und betet Ihn an, dass ihr auch selig werdet. Und das taten sie auch; denn sie breiteten das Wort aus. welches zu ihnen von diesem Kind gesagt ward. </w:t>
      </w:r>
    </w:p>
    <w:p w14:paraId="65B5B66E" w14:textId="77777777" w:rsidR="008A7782" w:rsidRDefault="008A7782" w:rsidP="008A7782">
      <w:pPr>
        <w:pStyle w:val="StandardWeb"/>
      </w:pPr>
      <w:r>
        <w:t xml:space="preserve">Meine Lieben, ich bitte euch, fragt euch aufrichtig: wie steht es mit euch in diesem Stück? Breitet ihr auch das Wort von Jesu aus? Sagt nicht, dazu sind die Pastoren da! Ja gewiss, die sind dazu da, und wehe ihnen, wenn sie das Wort nicht ausbreiten. Aber jene Hirten waren keine Pastoren, und doch breiteten sie das Wort aus; denn die Liebe Christi und die Liebe zu den Menschen drang sie also. Und ihr sollt es auch ausbreiten. Wehe euch, wenn ihr es nicht tut, dann ist keine Liebe Jesu in euch! Sagt auch nicht: die Leute wollen es doch nicht hören, sie lachen uns aus, schelten uns, schlagen uns wohl gar! Das sind alberne Entschuldigungen der Faulheit, Furcht und Bequemlichkeit. Das bisschen auslachen, schelten oder gar schlagen ist gerade so ein gewaltiges Unglück nicht. Aber verdammt werden, das ist ein entsetzliches Unglück, und das habt ihr verschuldet, dass die Leute verdammt werden, wenn ihr ihnen den Weg der Seligkeit nicht sagt. Sprecht auch nicht: wir haben genug an uns selbst zu bekehren und zu arbeiten! das sollt ihr tun und das andere nicht lassen. Und nicht einmal daran dürft ihr </w:t>
      </w:r>
      <w:r>
        <w:lastRenderedPageBreak/>
        <w:t xml:space="preserve">euch genügen lassen, dass ihr das Wort so weit ausbreitet und es den Leuten sagt, als eure Stimme reicht, sondern ihr müsst es auch ausbreiten bis zu den Enden der Erden, ihr müsst es auch den Heiden bringen, dass die auch den lieben HErrn Jesum finden und selig werden, sonst werden euch eben sowohl die Heiden verklagen am jüngsten Tag, dass ihr ihnen nicht geholfen habt, als euch die Leute hier verklagen werden, wenn ihr ihnen den Weg der Seligkeit nicht gezeigt habt. Der rechtschaffene Christ kann nicht anders, er muss das Wort ausbreiten, und wenn es ihm den Hals kosten sollte. Ich lief den Weg der Hölle, als ich Jesum noch nicht kannte. Nun gehe ich, Gott sei Dank, den Weg zum Himmel, da sich Jesus meiner erbarmt hat. Und ich sehe meine unbekehrten Mitchristen den Weg der Verdammnis laufen, und nun sollte ich es ihnen nicht sagen: liebe Brüder, das ist der Weg der Hölle, den ihr geht, ich bitte euch, bekehrt euch zu Jesu! Ich sehe die Heiden in Finsternis und Schatten des Todes sitzen und dem Teufel dienen, und ich sollte es ihnen nicht sagen lassen durch Prediger, die ich zu ihnen sende: bekehrt euch zu Jesu, der ist euer Heiland! Und glaubt nur, wo man das treu tut, da bleibt auch die Frucht nicht aus, wie ihr es hier auch seht: alle, vor die es kam, wunderten sich der Rede, die ihnen die Hirten gesagt hatten. Und bei dem Verwundern ist es sicher nicht geblieben, sondern die Leute sind weiter gekommen, gerade wie am Pfingstfest die Leute auch nicht beim Verwundern stehen blieben, sondern bekehrten sich zu dem HErrn. Darum kehrten denn auch die Hirten so fröhlich wieder heim und lobten und priesen Gott um alles, das sie gesehen und gehört hatten, denn sie hatten Jesum bekannt vor den Menschen, und das allein ist schon Himmelsfreude; dazu aber war ihr Wort nicht vergeblich gewesen, sie hatten Menschenseelen errettet aus dem Verderben, und das ist wiederum eine rechte Himmelsfreude. Darum bitte ich euch alle, meins Lieben, lasst das alle auch euren rechten Weihnachtsdank sein gegen das liebe, teure Jesuskind, macht es wie die Hirten, und breitet das Wort von Jesu aus. ein jeglicher in seinem Beruf, Wirkungskreis und Amt, sagt es mit treuer Liebe und betendem Herzen allen, die es noch nicht wissen, allen, die Jesum noch nicht gefunden haben, Christen, Heiden und Juden, dass in keinem andern Heil ist, als allein in Christo Jesu, damit sie auch selig werden, wie ihr es seid durch den Glauben an Ihn. </w:t>
      </w:r>
    </w:p>
    <w:p w14:paraId="072482B7" w14:textId="77777777" w:rsidR="008A7782" w:rsidRDefault="008A7782" w:rsidP="008A7782">
      <w:pPr>
        <w:pStyle w:val="StandardWeb"/>
      </w:pPr>
      <w:r>
        <w:t xml:space="preserve">Lasst uns beten: Lieber HErr Jesu Christe, wir danken Dir, dass Du uns Pilgrimmen heute Wunder über Wunder gezeigt hast. Wunder im kaiserlichen Palast. Wunder im Stall. Wunder im Himmel. Wunder auf dem Feld, dass Du uns gezeigt hast, wie Engel und Menschen eins werden, Dich anzubeten. HErr, wir beten Dich auch an, unseren Gott und unseren Bruder, unseren Heiland, unseren Seligmacher, der Du auf dem Himmelsthron sitzt und in der Krippe liegst, der Du Himmel und Erde hältst mit Deinem allmächtigen Arm und lässt Dich tragen auf den Armen Deiner Mutter. Nun, hast Du die Krippe nicht verschmäht, so verschmähe nun auch unsere armen Herzen nicht. Zwar, der Stall, darin die Ochsen und Esel und Schafe standen, ist reiner als unser Herz - aber Stall ist doch immer Stall, und Herz ist Herz. Hast Du den Stall nicht verschmäht, so verschmähe unsere Herzen nicht, wir bitten Dich, lieber HErr Jesu. Siehe, der Stall brauchte Dich nicht, ist auch nicht anders geworden durch Dich. Unser Herz aber braucht Dich und wird auch anders durch Dich, wenn Du darin einkehrst. So komm denn, lieber HErr Jesu, vergib uns unsere Sünden, reinige und heilige unsere Herzen, aber komm auch zu allen Leuten in unserer ganzen Gemeine, zu unseren Eltern, unseren Kindern, unseren Eheleuten, unseren Knechten und Mägden, gebe an keinem vorüber. Komm zu allen Christen, komm auch zu den Heiden und Juden, dass alle, alle mit den Engeln und Hirten an Deiner Krippe knien und singen und beten: Ehre sei Gott in der Höh, Friede auf Erden und den Menschen ein Wohlgefallen. Amen. </w:t>
      </w:r>
    </w:p>
    <w:p w14:paraId="1EB75769" w14:textId="77777777" w:rsidR="008A7782" w:rsidRDefault="008A7782" w:rsidP="008A7782">
      <w:pPr>
        <w:pStyle w:val="berschrift1"/>
      </w:pPr>
      <w:r>
        <w:t>Harms, Ludwig - Am ersten Weihnachtstage 1864.</w:t>
      </w:r>
    </w:p>
    <w:p w14:paraId="7AA12212" w14:textId="77777777" w:rsidR="008A7782" w:rsidRDefault="008A7782" w:rsidP="008A7782">
      <w:pPr>
        <w:pStyle w:val="StandardWeb"/>
      </w:pPr>
      <w:r>
        <w:t xml:space="preserve">Die Gnade unseres HErrn Jesu Christi, die Liebe Gottes und die Gemeinschaft des Heiligen Geistes sei mit uns allen. Amen. </w:t>
      </w:r>
    </w:p>
    <w:p w14:paraId="12A4FEF5" w14:textId="77777777" w:rsidR="008A7782" w:rsidRDefault="008A7782" w:rsidP="008A7782">
      <w:pPr>
        <w:pStyle w:val="StandardWeb"/>
      </w:pPr>
      <w:r>
        <w:lastRenderedPageBreak/>
        <w:t xml:space="preserve">Text: Ev. Luk. 2, 1-20. </w:t>
      </w:r>
    </w:p>
    <w:p w14:paraId="5ED5BE91" w14:textId="77777777" w:rsidR="008A7782" w:rsidRDefault="008A7782" w:rsidP="008A7782">
      <w:pPr>
        <w:pStyle w:val="StandardWeb"/>
      </w:pPr>
      <w:r>
        <w:rPr>
          <w:rStyle w:val="Fett"/>
          <w:rFonts w:eastAsiaTheme="majorEastAsia"/>
        </w:rPr>
        <w:t>Es begab sich aber zu der Zeit, dass ein Gebot vom Kaiser Augustus ausging, dass alle Welt geschätzt würde. Und diese Schätzung war die allererste, und geschah zu der Zeit, da Cyrenius Landpfleger in Syrien war. Und Jedermann ging, dass er sich schätzen ließe, ein Jeglicher in seine Stadt. Da machte sich auch auf Joseph aus Galiläa, aus der Stadt Nazareth, in das jüdische Land, zur Stadt Davids, die da heißt Bethlehem, darum, dass er von dem Hause und Geschlechte Davids war, auf dass er sich schätzen ließe mit Maria, seinem vertrauten Weibe, die war schwanger. Und als sie daselbst waren, kam die Zeit, dass sie gebären sollte. Und sie gebar ihren ersten Sohn, und wickelte ihn in Windeln, und legte ihn in eine Krippe, denn sie halten sonst keinen Raum in der Herberge. Und es waren Hirten in derselben Gegend auf dem Felde bei den Hürden, die hüteten des Nachts ihrer Heerde.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alsobald war da bei dem Engel die Menge der himmlischen Heerscharen, die lobten Gott, und sprachen: Ehre sei Gott in der Hohe, und Friede auf Erden, und den Menschen ein Wohlgefallen. Und da die Engel von ihnen gen Himmel fuhren, sprachen die Hirten untereinander: Lasst uns nun gehen gen Bethlehem und die Geschichte sehen, die da geschehen ist, die uns der HErr kund getan hat. Und sie kamen eilend, und fanden beide, Mariam und Joseph, dazu das Kind in der Krippe liegend. Da sie es aber gesehen hatten, breiteten sie das Wort aus, welches zu ihnen von diesem Kinde gesagt war. Und Alle, vor die es kam, wunderten sich der Rede, die ihnen die Hirten gesagt hatten. Maria aber behielt alle diese Worte und bewegte sie in ihrem Herzen. Und die Hirten kehrten wieder um, priesen und lobten Gott um Alles, das sie gehört und gesehen hatten, wie denn zu ihnen gesagt war.</w:t>
      </w:r>
      <w:r>
        <w:t xml:space="preserve"> </w:t>
      </w:r>
    </w:p>
    <w:p w14:paraId="48FC980B" w14:textId="77777777" w:rsidR="008A7782" w:rsidRDefault="008A7782" w:rsidP="008A7782">
      <w:pPr>
        <w:pStyle w:val="StandardWeb"/>
      </w:pPr>
      <w:r>
        <w:t xml:space="preserve">Das liebe selige Weihnachtsfest, meine Lieben, welches wir heute durch Gottes Gnade wieder feiern, ist doch ein gar wunderbares und herrliches Fest, ein Fest, das, wenn man so davor steht, seines Gleichen nicht hat. Es ist ein Fest voll Hoheit und voll Niedrigkeit, voll Reichtum und voll Armut. Es ist ein Fest, welches das ganze Herz des Menschen gefangen hält mit Staunen und Anbetung, so dass ich wirklich nicht begreife, wie ein Mensch Weihnachten feiern kann ohne seine Knie zu beugen vor dem Kinde in der Krippe. Da liegt vereint die größte Hoheit mit der tiefsten Niedrigkeit. Denn ist nicht Jesus, Gottes Sohn der Allerhöchste? und ist das Kind in der Krippe nicht der Allerniedrigste? Da liegt vereint der größte Reichtum mit der größten Armut. Denn ist Jesus, Gottes Sohn, dem der ganze Himmel gehört und der die ganze Welt erhält, ist Er nicht der Allerärmste geworden, so dass Er auf Heu und Stroh liegen muss, ohne ein Kissen zu haben? Und wenn du den einen Vers betrachtest: Den aller Weltkreis nie beschloss, der liegt in Marien Schoß; Er ist ein Kindlein worden klein, der alle Ding erhält allein; musst du da nicht abermals anbeten, knieen und niederfallen vor dem, den der Himmel nicht umschließt und der nun in der Mutter Schoß liegt, der Himmel und Erde in Seiner Hand hält und der nun Seine Glieder in der Krippe ausstreckt? Dabei liegt auf Weihnachten ein besonderer Reiz, der daher kommt, dass Gott ein Kind geworden ist. Ich habe oft gesehen, wie ein mürrischer, grämlicher Mensch auftaut, wenn er ein kleines lächelndes Kind sieht. Und muss nicht jeder Mensch, der das Kind in der Krippe sieht, auftauen, und wenn er noch so mürrisch und finster wäre? Wahrlich, Weihnachten ist ein seliges Fest, ein Fest der reinsten, seligsten Freude; darum macht auch ein jeder Christ, - es liegt das in der Natur des Festes -, so weit er kann, allem Kummer und Leid ein Ende. Ich kann mir keinen wahren Christen denken, der Weihnachten noch zwei Groschen in der </w:t>
      </w:r>
      <w:r>
        <w:lastRenderedPageBreak/>
        <w:t xml:space="preserve">Tasche hat, der nicht einen davon seinem armen Bruder gebe. Und ich weiß es nicht, wie es möglich ist, Weihnachten zu feiern ohne Andern eine Freude zu machen. Damit meine ich nicht die Gaben, die die Eltern ihren Kindern, oder die Kinder ihren Eltern schenken, - das ist auch schön und mag gern geschehen, vorausgesetzt, dass die Ehre Gottes nicht darunter leidet und die Üppigkeit nicht gefördert wird; - sondern ich meine, dass ein Christ nicht Weihnachten feiern kann ohne dem etwas zu geben, der nichts von Vater und Mutter, von Hohn oder Tochter erhält, Weihnachten einen Menschen weinen sehen, das muss dem Christen unmöglich sein, da sein ganzes Herz ihn zum Geben treibt. Alles das macht Weihnachten zum wahren Kinderfeste, es ist das lieblichste Fest, da Gott Mensch geworden ist. Darum wollen wir heute preisen </w:t>
      </w:r>
    </w:p>
    <w:p w14:paraId="1D61AFE5" w14:textId="77777777" w:rsidR="008A7782" w:rsidRDefault="008A7782" w:rsidP="008A7782">
      <w:pPr>
        <w:pStyle w:val="StandardWeb"/>
      </w:pPr>
      <w:r>
        <w:t xml:space="preserve">die Weihnachtsseligkeit. </w:t>
      </w:r>
    </w:p>
    <w:p w14:paraId="47A5AC1F" w14:textId="77777777" w:rsidR="008A7782" w:rsidRDefault="008A7782" w:rsidP="008A7782">
      <w:pPr>
        <w:pStyle w:val="StandardWeb"/>
      </w:pPr>
      <w:r>
        <w:t xml:space="preserve">Zuvor aber lasst uns beten: Lieber HErr Jesu, wir haben eben gesungen: Sei willkommen, Du edler Gast, den Sünder nicht verschmähet hast, und kommst ins Elend her zu mir; wie soll ich immer danken Dir? Ja, lieber HErr Jesu, das ist das Wort, welches mir Tag und Nacht auf dem Herzen und auf der Zunge liegt: Sei willkommen, Du edler Gast! Sei willkommen in meinem Herzen, in meinem Hause, in meiner Gemeine, lieber HErr! Sei willkommen in Deiner werten Kirche, da sollst Du Dein Werk treiben; sei willkommen in der Schule, auch da sollst Du wohnen. Sei willkommen auf der ganzen weiten Welt; denn wohl deckt Finsternis das Erdreich und Dunkel die Völker, aber nun kommst Du und willst erleuchten Alle, die in Finsternis und Schatten des Todes sitzen. Ach, HErr, Du Schöpfer aller Ding, wie bist Du worden so gering, dass Du da liegst auf dürrem Gras, davon ein Rind und Esel aß. Liebster HErr Jesu, wir haben Dich willkommen geheißen, o lass Dich nicht vergebens einladen. </w:t>
      </w:r>
    </w:p>
    <w:p w14:paraId="39C9097D" w14:textId="77777777" w:rsidR="008A7782" w:rsidRDefault="008A7782" w:rsidP="008A7782">
      <w:pPr>
        <w:pStyle w:val="StandardWeb"/>
      </w:pPr>
      <w:r>
        <w:t xml:space="preserve">Nein, Du darfst nicht draußen stehen bleiben, Du Gesegneter des HErrn, sondern Du musst bei uns einkehren und bei uns bleiben in Zeit und Ewigkeit, dass wir an Deiner Hand zum Leben und zur Seligkeit eingehen. Amen. </w:t>
      </w:r>
    </w:p>
    <w:p w14:paraId="707DCD49" w14:textId="77777777" w:rsidR="008A7782" w:rsidRDefault="008A7782" w:rsidP="008A7782">
      <w:pPr>
        <w:pStyle w:val="StandardWeb"/>
      </w:pPr>
      <w:r>
        <w:t xml:space="preserve">1. Wir betrachten den Geber. Nun wer gibt denn die Weihnachtsseligkeit? Kein Anderer als Gott der Vater. Darum ist Weihnachten das Fest Gottes des Vaters, weil da Gott der Vater Seinen eingeborenen Sohn gegeben hat. So ist der Geber Gott der Vater. Das könnt ihr auch dem ganzen Feste und der Seligkeit des Festes aufgeprägt sehen. Welches Werk ist besonders Gott dem Vater eigentümlich? Dem Vater ist eigentümlich das Werk der Schöpfung, der Erhaltung und der Regierung, und daraus sehen wir, dass Gott der Vater der Geber des Festes ist. Weihnachten ist ein Fest der Schöpfung, Erhaltung und Regierung. Ein Schöpfungsfest ist es zuerst. Sagt mir, ist Christi Geburt nicht ein Schöpfungswerk? Ja wohl, sie ist ein wunderbares Schöpfungswerk. Als Gott die ersten Menschen schuf, da nahm Er einen Erdenklos, bildete den Leib daraus und blies ihm dann Seinen lebendigen Odem ein, also wurde der Mensch eine lebendige Seele. Das war die erste Schöpfung. Aber die Menschen blieben nicht auf Gottes Wegen, sie fielen in Sünde und Schande. Gottes Ratschluss aber war, dass die Menschen selig werden sollten; wie sollte Er das ausführen? Anders ging es nicht, Gott selbst musste kommen und in den Orden der Menschen eintreten. Und ob Er eintreten musste in den Orden der Menschen, so durfte er doch nicht mit den Sünden derselben behaftet sein. Darum musste Er ein wunderbares Schöpfungswerk vollbringen, ein noch viel größeres als das erste war. Er musste einen Erlöser hervorbringen, der aus dem Wesen der Menschen hervorging und doch nichts von der Sünde der Menschen an sich hatte. Hätte Gott einen Erlöser schaffen wollen, wie Er einst Adam schuf, hätte Er einen Erdenklos genommen und einen Menschen daraus gebildet und hätte Er darin mit Seiner Gottheit gewohnt, was konnte der uns helfen? Wir hätten sagen müssen, Du gehörst nicht zu uns und kannst deshalb unsere Sünde nicht tragen. Der Erlöser musste Einer von den Unsern sein; darum musste Er unser </w:t>
      </w:r>
      <w:r>
        <w:lastRenderedPageBreak/>
        <w:t xml:space="preserve">Wesen an sich haben und doch rein von Sünden sein. Wie war das möglich? Wo kein Mensch Rat wusste, da wusste Gott Rat. Wäre Jesus gezeugt und geboren wie alle andern Menschen von einem sündlichen Vater und von einer sündlichen Mutter, so müsste Er mit dem 51. Psalm sprechen: Ich bin aus sündlichem Samen gezeugt, und meine Mutter hat mich in Sünden geboren. Dann wäre Er selbst ein Sünder; ein Sünder kann aber unser Erlöser nicht sein. Er musste erzeugt werden durch die Schöpferkraft Gottes; diese Kraft musste über eine Jungfrau kommen. Wenn Eheleute Kinder zeugen, so geschieht das mit sündlicher Lust und Begierde; schafft aber der Heilige Geist in Maria den Erlöser, so geschieht das ohne Sünde. Diese Schöpfung ist teils aus dem Alten, denn Jesus ist Manen Sohn, und doch ist sie ein Neues, denn Er ist auch Gottes Sohn. So haben wir es Gott dem Vater zu verdanken, dass Er uns einen Heiland gegeben hat. Gott der Vater hat Ihn geschaffen ohne Sünde, und doch ist Er unser Fleisch und Blut, denn aus Maria, die unserm Orden angehört, ist Seine Menschheit gebildet. Darum sage ich: Gott der Vater ist der Geber der Weihnachtseligkeit, denn Er hat den Messias geschaffen und hat das Wunderwerk, die Gottheit und Menschheit zu vereinigen in einer Person, zu Stande gebracht. Aber es ist nicht bloß ein Schöpfungswerk, sondern auch ein Erhaltungswerk. Denket euch, meine Lieben, da ist in der Heiligen Schrift geweissagt, dass aus Davids Geschlecht der Messias geboren werden soll. Soll das aber geschehen, so ist es doch auch nötig, dass das Geschlecht Davids erhalten wird, bis dieses Ziel erreicht ist. Diese Erhaltung des Geschlechts Davids ist ein wahres Wunder der göttlichen Vorsehung. Denkt euch einmal, wie oft hat dieses Geschlecht an einem seidenen Faden gehangen! Denkt nur an die eine Geschichte, als die gottlose Königin Athalja in Jerusalem regierte. Sie fasste den teuflischen Entschluss, allen königlichen Samen umzubringen und führte diesen Entschluss auch aus, indem sie ihre Kinder und Kindeskinder tötete, um unumschränkte Königin in Jerusalem sein zu können. Solch ein Teufel war dieses Weib. O da denkt euch dies schreckliche Morden in der alten Königsstadt. Der Vorsatz der Königin schien ausgeführt zu sein, das Morden hörte auf und Athalja triumphierte: Nun ist das Geschlecht Davids ganz ausgerottet. Aber sie hatte die Rechnung ohne den Wirt gemacht. Denn das Weib des Hohenpriesters Jojadas, Josabeath, hatte den jüngsten Sohn, Joas, gerettet, versteckt und dann groß gezogen. Da hing das Leben des ganzen Geschlechts Davids an diesem Kinde Jons. Als der Knabe sechs Jahr alt war, da stellte ihn der Hohepriester Jojada dem Volke vor, und alles Volk jauchzte: Jons ist König! Glück zu dem König! Da schrie Athalja: Aufruhr! Aufruhr! Aber sie wurde getötet am Hause des Königs, 1. Chronik. 22 u. 23. Und als Juda um seiner Sünde willen hingeführt wurde gen Babel, da ließ Nebukadnezar dem Könige Zedekia beide Augen ausstechen und seine Söhne töten, so dass es wiederum schien, als ob das Geschlecht Davids ausgerottet sei; aber Gott hatte noch einen Spross übrig bleiben lassen und dadurch wurde das Geschlecht erhalten. Diesen Spross musste Nebukadnezar, der Juden Feind, erziehen und somit helfen, dass Gottes Verheißung erfüllt wurde. Von da an ist das Geschlecht Davids nie wieder zu Ansehen gekommen. Zwar schien es noch einmal wieder aufzublühen unter Serubabel, der das Volk wieder nach Jerusalem führte; aber von Jahr zu Jahr kamen sie mehr und mehr zurück und endlich sehen wir, dass die Davididen sich ihr Brot mit den Händen verdienen müssen. Wer hat das Geschlecht so lange erhalten? Gott der HErr. Hätten sie nicht umkommen können in ihrem Gram, Kummer, Sorge und Not? Wer erhält sie in allem dem? Ach das ist alles die Gnadenhand unsers Gottes. Jesus war noch nicht geboren; als der geboren war, da konnte das Geschlecht untergehen. Unter Augustus ist Jesus geboren. Dieses Kaisers Sohn hieß Tiberias, unter dem ist Jesus gekreuzigt. Dann brachen die Unruhen im jüdischen Volk aus und man sagte dem Kaiser, das kommt von dem Christus aus dem Geschlechte Davids. Da fragte Tiberias: Sind noch Nachkommen aus diesem Geschlechte vorhanden? Ja, war die Antwort. So schickt sie mir nach Rom. Und siehe es kamen drei Greise, der älteste im Alter von 120 Jahren, Bartholomäus genannt, mit dicken Schwielen in den Händen; der zweite war 91 und der dritte 90 Jahr alt. Sie hatten alle drei keine Kinder. Was habt ihr bisher getrieben? fragte der Kaiser. Da zeigten sie ihm ihre Hände mit den </w:t>
      </w:r>
      <w:r>
        <w:lastRenderedPageBreak/>
        <w:t xml:space="preserve">Schwielen. Und ihr seid die letzten aus dem Geschlechte Davids? Ja. Warum denn? Weil der Heiland geboren ist und nun das Geschlecht Davids nicht mehr nötig ist auf Erden. Wenige Jahre darauf sind diese letzten drei Nachkommen Davids gestorben. Aber auch Wunder der Regierung sehen wir zu Weihnachten. Meine Lieben, ich will euch nur Eins anführen. Wo musste Jesus geboren werden? In Bethlehem; denn so ist es vom Propheten Micha geweissagt. Wo war aber Maria, die Ihn unter ihrem Herzen trug? Die wohnte in Nazareth, und das liegt im Norden von Galiläa und Bethlehem im Süden von Judäa. Die Entfernung der beiden Städte von einander ist wenigstens 24 Meilen. Nun ist Maria hoch schwanger und schwangere Weiber denken nicht ans Reisen. Und das sollte Maria eingefallen sein, nach Bethlehem zu reisen? Wie sollte sie die Reise machen? Eine Kutsche hatte sie nicht, Posten und Eisenbahnen gab es noch nicht. Sie musste also zu Fuß gehen, oder auf einem Esel reisen. Wahrlich, nie wäre es ihr in den Sinn gekommen! Aber sie musste, denn sonst wäre die Weissagung nicht erfüllt und Gott wäre zum Lügner geworden. Wie geschah das? Gott gab dem Kaiser Augustus ins Herz eine Schatzung auszuschreiben; und dieser Kaiser wusste nichts von Maria, nichts vom Heiland, nichts von Bethlehem. Dadurch ward Maria gezwungen nach Bethlehem zu reisen. Und nun sehet wieder die Wunder der Regierung Gottes, - wir haben ja schon gestern Abend davon gehört -, Joseph musste Maria ins Haus nehmen als sein Gemahl, ohne sie jedoch ehelich zu berühren. Nun hatte sie einen Geleitsmann, der sie nach Bethlehem bringen konnte. Und so machen sie sich denn auf die Reise. Wunderbar ist die Regierung des HErrn! Als sie dort angekommen waren, da konnten sie keinen Platz in der Herberge finden, sie mussten in einen Stall und da gebiert Maria den Messias. Line Wiege musste das Kind haben, und es kriegt auch eine, die Krippe; Kissen müssen in der Wiege sein und auch dafür hat der liebe Gott gesorgt, Heu und Stroh sind Seine Kissen. Nun lasst uns </w:t>
      </w:r>
    </w:p>
    <w:p w14:paraId="2539514C" w14:textId="77777777" w:rsidR="008A7782" w:rsidRDefault="008A7782" w:rsidP="008A7782">
      <w:pPr>
        <w:pStyle w:val="StandardWeb"/>
      </w:pPr>
      <w:r>
        <w:t>2. Die Gabe betrachten. Wer ist denn die Gabe? Das könnt ihr aus Luthers Gesang lernen: Es ist der HErr Christ, unser Gott, Der will uns führen aus aller Not; will euer Heiland selber sein, von allen Sünden machen rein. Da liegt Er in der Krippe auf Heu und auf Stroh, gewickelt in Windeln. Ach wer weiß, wo Maria die hergekriegt hat. Sie hat vielleicht ein altes Hemd oder Tuch zerreißen müssen. Da lag die arme Maria in ihrer Kindesnot, eine Hebamme war nicht da, Gott selber hat Hebamme spielen müssen, wie es auch im 22. Psalm heißt: Du hast Mich aus Meiner Mutter Leibe gezogen. Wo war die Magd, die Feuer anzünden musste, um den Stall zu erwärmen, um Wasser, Tee und Kaffee zu kochen? Da war keine Magd zu finden. Ach wenn nur nicht Maria und das arme Kind verklamen</w:t>
      </w:r>
      <w:r>
        <w:rPr>
          <w:rStyle w:val="Funotenzeichen"/>
        </w:rPr>
        <w:footnoteReference w:id="3"/>
      </w:r>
      <w:r>
        <w:t xml:space="preserve">! Seid nur nicht bange, der liebe Gott hatte schon für Alles gesorgt. Meine Lieben, es geht einem durch Mark und Bein, wenn man auf die Anstalten sieht, die jetzt getroffen werden vor und bei der Geburt eines Kindes. Die Hebamme muss schon acht Tage vor der Geburt ins Haus kommen und darf ja nicht wieder fort, so und so viel Kinderzeug muss gemacht werden und die Schaukelwiege mit den weichen Kissen steht bereit. Und kommt endlich das Kind, o da ist die Stube so warm, der Tee und Kaffee ist so süß und es mangelt an gar nichts. Seht so zärtlich werden die Menschenkinder auf Erden bewillkommt. Bei Jesu Geburt war keine Hebamme, keine Magd, keine Windeln, keine Wiege, kein Tee und Kaffee. Seht das ist der HErr Christ, unser Gott, da liegt Er auf Heu und Stroh. Das Herz hüpft einem im Leibe vor Freude, wenn man den Vers betet: Ach HErr, Du Schöpfer aller Ding, wie bist Du worden so gering, dass Du da liegst auf dürrem Gras, davon ein Rind und Esel aß. Und wir armen Menschen wollen in Samt und Seide gehen, wollen Putz und Staat treiben! Wenn ihr dies Kindlein in der Krippe anseht, so bedenkt: Das ist die Weihnachtsgabe. O Menschenkind, Gott ist der n Bruder geworden, dadurch ist deine Menschheit mit der Gottheit verbunden und sitzt nun mit auf dem Thron der Herrlichkeit. O Jesus, wahrer Gott, den ich als meinen Gott anbete und als meinen Bruder </w:t>
      </w:r>
      <w:r>
        <w:lastRenderedPageBreak/>
        <w:t xml:space="preserve">gläubig umfasse, Dir sei Lob, Preis und Ehre in Ewigkeit! Da muss ich wohl singen: Das hat Er Alles mir getan, Sein groß Lieb' zu zeigen an. Des freu sich alle Christenheit und dank Ihm des in Ewigkeit. Durch diesen Jesum bin ich zur Gotteskindschaft gekommen, denn es heißt: Er nimmt nirgend die Engel an sich, sondern den Samen Abrahams nimmt Er an. Warum ist denn Gott Mensch geworden? Wenn ich selig werden soll, so kommt Alles darauf an, dass meine Sünden getilgt werden, und das kann nur Gott, denn Er allein hat allmächtige Schultern. Aber Er muss auch Mensch werden, sonst kann Er nicht leiden und sterben. Mein Jesus ist wahrer Gott, nun kann Er meine Sünden tragen; mein Jesus ist wahrer Mensch, nun kann Er für mich leiden und sterben; und ich bin so glücklich und selig, denn durch Ihn habe ich Vergebung der Sünden, Leben und Seligkeit. Und da Er mein Blutsverwandter ist, so kommt mir Alles zu gute, was Er gelitten und getan hat. Bin ich nicht ein seliger Mensch durch diese Weihnachtsgabe? Nun wollen wir uns noch </w:t>
      </w:r>
    </w:p>
    <w:p w14:paraId="22F09A1E" w14:textId="77777777" w:rsidR="008A7782" w:rsidRDefault="008A7782" w:rsidP="008A7782">
      <w:pPr>
        <w:pStyle w:val="StandardWeb"/>
      </w:pPr>
      <w:r>
        <w:t xml:space="preserve">3. Die Empfänger näher ansehen. Das müssen wohl liebliche Leute sein, denen diese Gabe geschenkt wird? Wer sind denn die Empfänger? Wir armen Menschen sind es. Gottlob und Dank, ich bin der Empfänger, und ihr seid auch die Empfänger. Dass wir die Empfänger sind, das will ich euch aus Gottes Wort zeigen. Als der HErr Jesus geboren war, da kam die Engel im Himmel ein Regen und Bewegen an, sie können es im Himmel nicht mehr aushalten. Sie kommen auf die Erde und wollen das Kind in der Krippe besingen, darum stimmen sie den Lobgesang an: Ehre sei Gott in der Höhe, Friede auf Erden und den Menschen ein Wohlgefallen. Das geht auch nicht anders, denn das Kind in der Krippe ist ihr HErr und die Diener müssen diesen ihren HErrn anbeten. Der ganze Himmel wird leer, alle eilen auf die Erde. Auf dem Felde finden sie Hirten, welche die Herden hüten. Das waren sicher nicht die Eigentümer des Viehs, sondern nur für Geld gemietete Leute; die Eigentümer lagen daheim in den Federn. Diese Hirten waren fromme Leute, die auf den Trost Israels warteten. Und was sehen sie auf einmal? Der Himmel wird ganz hell vom Lichtglanz; dann kamen tausend und aber tausend glänzende Engel und das Lobgetön will gar kein Ende nehmen. Aber noch mehr geschieht, ein Engel kommt zu ihnen und sagt: Siehe, ich verkündige euch große Freude, die allem Volt widerfahren wird, denn euch ist heute der Heiland geboren, welcher ist Christus, der HErr, zur Stadt Davids. Da sehet ihr, wer die Empfänger sind: Euch, euch! sagt der Engel. Ach, der arme Engel, er kann nicht sagen: Mir, mir ist der Heiland geboren. Nur den Menschen ist Er geboren, wir sind die Empfänger. Uns gibt der liebe Vater im Himmel Seinen liebsten Sohn Jesus Christus. Und wozu sollen wir diese Gabe haben? Dass alle Sünden weggenommen werden und wir Vergebung der Sünden, Leben und Seligkeit empfangen. Nun, meine Lieben, habe ich gar keine Furcht mehr seitdem ich glaube, Jesus Christus ist mein Heiland und mein Bruder. Will mich die Furcht anpacken, so sehe ich in die Krippe und mein Ohr hört die Worte: Dir ist der Heiland geboren; dann werde ich so fröhlich und selig, dass ich von Kummer nichts mehr weiß. Ich kann den Kummer, den das böse Herz mir macht, den die bittersten Feinde mir machen, den die undankbaren Menschen, die nicht zu Jesu wollen, mir machen, den der Satan mir macht mit seinen Anfechtungen, ich kann ihn durch dies untrügliche Mittel, indem ich in die Krippe schaue, verscheuchen, denn da tönt es immer in mein Ohr: Dir ist heute der Heiland geboren. Und was hat es denn für Not, wenn ich einen Heiland habe? Dieser Heiland heißt Jesus und macht Sein Volk selig. Ich habe wohl Kummer, aber da ist mein Jesus, der allen Kummer vertreibt. Oder wenn sich die Leute in der Gemeine nicht bekehren wollen, so gehe ich zu der Krippe und da schallt mir das Wort entgegen: Euch ist heute der Heiland geboren; zu diesem Euch gehört auch meine Gemeine, und nun fange ich wieder frisch an zu beten. So kann die Freude gar nicht weichen. Aber meine Lieben, wenn ich mich auch trösten kann über allen Kummer und über alles Herzeleid, so liegt mir doch noch ein Wort ganz besonders auf dem Herzen, das ist das Wort: Die allem Volk widerfahren wird. Da muss ich mit Schmerzen denken an die 700 Millionen Heiden, die noch in Finsternis und Schatten des Todes sitzen, und mein Herz fragt: Hüter, ist die Nacht schier </w:t>
      </w:r>
      <w:r>
        <w:lastRenderedPageBreak/>
        <w:t xml:space="preserve">hin? Sehet, meine Lieben, wer das recht bedenkt: Ich verkündige euch große Freude, die allem Volk widerfahren soll, dem wird Weihnachten ein solches Fest, wo er den Heiden hilft, dass sie Jesum kennen lernen. Darum wüsste ich nicht, wie ich Weihnachten feiern sollte ohne zu beten für die Heiden, ohne meine Gaben zu bringen für die Heiden. Ich bin so glücklich durch den Heiland geworden, darum wollte ich so gern, dass die Heiden ebenso glücklich würden. So wird aus der rechten Weihnachtsfeier ein Missionsfest. Dies zeigt sich auch bei den Hirten, Als sie das Kind gesehen hatten, da gingen sie hin und breiteten das Wort aus, was ihnen gesagt war. Sie konnten die Freude nicht für sich behalten; so müssen wir es auch machen. Das ist eben die Arbeit der heiligen Mission. </w:t>
      </w:r>
    </w:p>
    <w:p w14:paraId="03552BA5" w14:textId="77777777" w:rsidR="008A7782" w:rsidRDefault="008A7782" w:rsidP="008A7782">
      <w:pPr>
        <w:pStyle w:val="StandardWeb"/>
      </w:pPr>
      <w:r>
        <w:t xml:space="preserve">Nun lasst uns noch beten: HErr Gott Vater, allmächtiger Schöpfer, Erhalter und Regierer Himmels und der Erden, lass uns Deine Vaterhand küssen in herzlicher Dankbarkeit dafür, dass Du ein so milder Geber bist, der uns die herrlichste Gabe gegeben hat, Deinen lieben Sohn. Und Du liebes Kind in der Krippe, HErr Jesu, sei gelobt und gepriesen, dass Du eine so selige Gabe hast sein wollen. Lieber HErr, wir sagen noch einmal: </w:t>
      </w:r>
    </w:p>
    <w:p w14:paraId="75781C00" w14:textId="77777777" w:rsidR="008A7782" w:rsidRDefault="008A7782" w:rsidP="008A7782">
      <w:pPr>
        <w:pStyle w:val="StandardWeb"/>
      </w:pPr>
      <w:r>
        <w:t xml:space="preserve">Sei willkommen, Du edler Gast, </w:t>
      </w:r>
      <w:r>
        <w:br/>
        <w:t>den Sünder nicht verschmähet hast,</w:t>
      </w:r>
      <w:r>
        <w:br/>
        <w:t xml:space="preserve">und kommst ins Elend her zu mir, </w:t>
      </w:r>
      <w:r>
        <w:br/>
        <w:t xml:space="preserve">wie soll ich immer danken Dir? </w:t>
      </w:r>
    </w:p>
    <w:p w14:paraId="1BD71BA6" w14:textId="77777777" w:rsidR="008A7782" w:rsidRDefault="008A7782" w:rsidP="008A7782">
      <w:pPr>
        <w:pStyle w:val="StandardWeb"/>
      </w:pPr>
      <w:r>
        <w:t xml:space="preserve">O, bleibe bei uns, wir können Dich nicht entbehren. Und was sollen wir Empfänger sagen? Gott der Vater ist der Geber, Er muss weggeben das Liebste, was Er hat; Gott der Sohn ist die Gabe, Er muss sich weggeben lassen: und wir sind die seligen Empfänger. Da will ich mein Herz weit auftun und Dich bitten, Gott Vater, leg Deinen Sohn Jesum in mein innerstes Herz durch den Heiligen Geist; ich will Ihn bewahren, diesen höchsten Schatz und nie wieder verlieren; ich will ganz mit ungeteiltem Herzen dem HErrn Jesu angehören. Und wir bitten Dich, Du lieber treuer Gott und HErr, werde immer mehr unsers Herzens Freude, unsers Hauses Freude, der Gemeine Zierde und die Wonne der ganzen Christenheit. Wir wollen es machen wie die Hirten, wollen allen Leuten, so viel wir können, den Heiland bringen. Beten wollen wir, dass die Herzen der Heiden aufgetan werden, arbeiten wollen wir, dass Boten des Friedens zu ihnen kommen, auf dass Alles Eine Heerde und Ein Hirte werde. Wir danken Dir für den Weihnachtssegen; o, präge denselben tief unserm Herzen ein, dass ihn Keiner von uns verliere. Amen. </w:t>
      </w:r>
    </w:p>
    <w:p w14:paraId="264C6C39" w14:textId="77777777" w:rsidR="008A7782" w:rsidRDefault="008A7782" w:rsidP="008A7782">
      <w:pPr>
        <w:pStyle w:val="berschrift1"/>
      </w:pPr>
      <w:r>
        <w:t>Hofacker, Ludwig - Predigt am Christtage</w:t>
      </w:r>
    </w:p>
    <w:p w14:paraId="5CE09408" w14:textId="77777777" w:rsidR="008A7782" w:rsidRDefault="008A7782" w:rsidP="008A7782">
      <w:pPr>
        <w:pStyle w:val="StandardWeb"/>
      </w:pPr>
      <w:r>
        <w:t xml:space="preserve">Text: Luk. 2,1-14. </w:t>
      </w:r>
    </w:p>
    <w:p w14:paraId="2E9BE221" w14:textId="77777777" w:rsidR="008A7782" w:rsidRDefault="008A7782" w:rsidP="008A7782">
      <w:pPr>
        <w:pStyle w:val="StandardWeb"/>
      </w:pPr>
      <w:r>
        <w:rPr>
          <w:rStyle w:val="Fett"/>
          <w:rFonts w:eastAsiaTheme="majorEastAsia"/>
        </w:rPr>
        <w:t xml:space="preserve">Es begab sich aber zu der Zeit, dass ein Gebot vom Kaiser Augustus ausging, dass alle Welt geschätzt würde. Und diese Schätzung war die allererste, und geschah zu der Zeit, da Cyrenius Landpfleger in Syrien war. Und Jedermann ging, dass er sich schätzen ließe, ein Jeglicher in seine Stadt. Da machte sich auch auf Joseph von Galiläa, aus der Stadt Nazareth, in das jüdische Land, zur Stadt Davids, die da heißet Bethlehem; darum, dass er von dem Hause und Geschlechte Davids war, auf dass er sich schätzen ließe mit Maria, seinem vertrauten Weibe, die schwanger war. Und als sie daselbst waren, kam die Zeit, dass sie gebären sollte. Und sie gebar ihren ersten Sohn, und wickelte ihn in Windeln, und legte ihn in eine Krippe, denn sie hatten sonst keinen Raum in der Herberge. Und es waren Hirten in derselben Gegend auf dem Felde bei den Hürden, die hüteten des Nachts ihre Heerde. Und siehe, des HErrn Engel trat zu ihnen, und die Klarheit des HErrn leuchtete um sie, und sie fürchteten sich sehr. Und der </w:t>
      </w:r>
      <w:r>
        <w:rPr>
          <w:rStyle w:val="Fett"/>
          <w:rFonts w:eastAsiaTheme="majorEastAsia"/>
        </w:rPr>
        <w:lastRenderedPageBreak/>
        <w:t>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 Und alsbald war da bei dem Engel die Menge der himmlischen Heerscharen, die lobten Gott und sprachen: „Ehre sei Gott in der Höhe, und Friede auf Erden, und den Menschen ein Wohlgefallen!“</w:t>
      </w:r>
      <w:r>
        <w:t xml:space="preserve"> </w:t>
      </w:r>
    </w:p>
    <w:p w14:paraId="2D3EE30E" w14:textId="77777777" w:rsidR="008A7782" w:rsidRDefault="008A7782" w:rsidP="008A7782">
      <w:pPr>
        <w:pStyle w:val="StandardWeb"/>
      </w:pPr>
      <w:r>
        <w:t xml:space="preserve">Heute feiern wir das Geburtsfest unseres hochgelobten Erlösers. Es ist dieses Fest der Grund aller übrigen christlichen Feste; wenn wir diesen Tag nicht feiern dürften, so würden alle andern christlichen Feste ungefeiert bleiben; ja, was sage ich? wäre Christus nicht geboren, ich achte, die Welt würde nicht mehr sein; der rächende Eifer des Allmächtigen hätte sie schon lange in ihren Sünden verzehrt. Aber, Gott Lob! der HErr ist geboren. Ehre sei Gott in der Höhe! der Heiland ist geboren. </w:t>
      </w:r>
    </w:p>
    <w:p w14:paraId="60996C79" w14:textId="77777777" w:rsidR="008A7782" w:rsidRDefault="008A7782" w:rsidP="008A7782">
      <w:pPr>
        <w:pStyle w:val="StandardWeb"/>
      </w:pPr>
      <w:r>
        <w:t xml:space="preserve">In unsern Gegenden passt die Bedeutung dieses Festes und die Zeit, in der es gefeiert wird, recht gut zusammen. Wir haben gegenwärtig die kürzesten Tage, viel Nacht, wenig Tag. So sah es aus, als Christus auf Erden erschien; so sieht es noch jetzt allenthalben und in jedem Herzen aus, wo noch nichts von der Menschwerdung Gottes gehört und erfahren worden ist. Finsternis decket eben das Erdreich und Dunkel die Völker und die Herzen; es ist Winter im Herzen, bevor die Sonne der Gerechtigkeit darin aufgeht. Aber die Sonne des Lebens hat sich dem armen Menschengeschlechte zugewendet. Wie gegenwärtig die Sonne anfängt, sich der Erde wieder zu nähern, wenn man so sagen darf; denn der kürzeste Tag ist schon vorüber: so hat sich in Christo die Sonne der Geister der Welt zugewendet und genähert, die Alles belebende, erleuchtende, erwärmende Sonne, ohne welche Alles tot und erstarrt in Sünden ist und bleibt. </w:t>
      </w:r>
    </w:p>
    <w:p w14:paraId="78E3365F" w14:textId="77777777" w:rsidR="008A7782" w:rsidRDefault="008A7782" w:rsidP="008A7782">
      <w:pPr>
        <w:pStyle w:val="StandardWeb"/>
      </w:pPr>
      <w:r>
        <w:t xml:space="preserve">O liebe Zuhörer! was für eine Wohltat ist uns widerfahren in dem, dass der Sohn Gottes Mensch wurde! </w:t>
      </w:r>
    </w:p>
    <w:p w14:paraId="3FA9C13D" w14:textId="77777777" w:rsidR="008A7782" w:rsidRDefault="008A7782" w:rsidP="008A7782">
      <w:pPr>
        <w:pStyle w:val="StandardWeb"/>
      </w:pPr>
      <w:r>
        <w:t>Wär' uns dies Kindlein nicht geboren,</w:t>
      </w:r>
      <w:r>
        <w:br/>
        <w:t xml:space="preserve">Wir wären allzumal verloren. </w:t>
      </w:r>
    </w:p>
    <w:p w14:paraId="6E671C32" w14:textId="77777777" w:rsidR="008A7782" w:rsidRDefault="008A7782" w:rsidP="008A7782">
      <w:pPr>
        <w:pStyle w:val="StandardWeb"/>
      </w:pPr>
      <w:r>
        <w:t xml:space="preserve">Welche Zeit wird lang genug sein, um die Größe dieser Wohltat, dieser ewig unaussprechlichen, dieser herablassendsten Barmherzigkeit Gottes hinlänglich zu fassen und zu erwägen? Wo werden die Geister der vollendeten Gerechten Worte hernehmen, um Gott für Sein in Christo offenbar gewordenes ewiges Erbarmen zu preisen? Auch wir sind zu diesem seligen Geschäfte berufen. Wir haben Ursache dazu, so gut als die, welche schon Sein Angesicht schauen. Darüber wollen wir weiter nachdenken, indem wir von der Botschaft, die der Engel nach unserem Evangelium den Hirten gebracht hat, die Worte betrachten: </w:t>
      </w:r>
    </w:p>
    <w:p w14:paraId="04B19E9B" w14:textId="77777777" w:rsidR="008A7782" w:rsidRDefault="008A7782" w:rsidP="008A7782">
      <w:pPr>
        <w:pStyle w:val="StandardWeb"/>
      </w:pPr>
      <w:r>
        <w:t xml:space="preserve">Fürchtet euch nicht, siehe, ich verkündige euch große Freude, die allem Volke widerfahren wird; denn euch ist heute der Heiland geboren! </w:t>
      </w:r>
    </w:p>
    <w:p w14:paraId="2D1E5E47" w14:textId="77777777" w:rsidR="008A7782" w:rsidRDefault="008A7782" w:rsidP="008A7782">
      <w:pPr>
        <w:pStyle w:val="StandardWeb"/>
      </w:pPr>
      <w:r>
        <w:t xml:space="preserve">O hochgelobter Heiland! heute feiert die Christenheit Dein Geburtsfest; heute musst Du uns auch einen rechten Christtags-Segen geben. Siehe an unsere Armut. Siehe an, wie kalt und winterlich es in unsern Herzen aussieht. Wir bedürfen wohl einer Auffrischung und Erneuerung im Geiste, das weißest Du. Ach, HErr, schenke uns, was wir bedürfen, aus Gnaden und um Deiner heiligen Geburt und Menschwerdung willen! Amen. </w:t>
      </w:r>
    </w:p>
    <w:p w14:paraId="01138597" w14:textId="77777777" w:rsidR="008A7782" w:rsidRDefault="008A7782" w:rsidP="008A7782">
      <w:pPr>
        <w:pStyle w:val="StandardWeb"/>
      </w:pPr>
      <w:r>
        <w:lastRenderedPageBreak/>
        <w:t xml:space="preserve">„Fürchtet euch nicht“, - so begann die Rede des Engels an die erschrockenen Hirten - „fürchtet euch nicht!“ Der Grund, warum sich die Hirten fürchteten, war sehr natürlich; denn kurz zuvor hieß es: „siehe, des HErrn Engel trat zu ihnen, und die Klarheit des HErrn umleuchtete sie.“ Wir müssen uns in die Lage der Hirten hineindenken. Sie hüteten ihre Heerde auf dem Felde in aller Ruhe. Schon viele Nächte hatten sie auf dem Felde zugebracht, ohne dass ihnen etwas Besonderes begegnet wäre. Nun verbreitet sich auf einmal ein himmlischer Glanz um sie; es wird sonnenhelle in der finsteren Nacht; die Klarheit des HErrn umleuchtet sie, und ein himmlischer Bote tritt zu ihnen. Da fürchteten sie sich, wie es geschrieben stehet, mit einer großen Furcht. Durch die Sünde sind wir in das Fleisch gesunken, und dieses Fleisch kann sich nun nur entsetzen, wenn etwas aus einer höheren Welt, das nicht Fleisch an sich hat, sich ihm nähert. So entsetzten sich die Hirten beim Anblick der himmlischen Erscheinung, daher die Worte des Engels: „fürchtet euch nicht!“ </w:t>
      </w:r>
    </w:p>
    <w:p w14:paraId="64F8A362" w14:textId="77777777" w:rsidR="008A7782" w:rsidRDefault="008A7782" w:rsidP="008A7782">
      <w:pPr>
        <w:pStyle w:val="StandardWeb"/>
      </w:pPr>
      <w:r>
        <w:t xml:space="preserve">Aber es ist doch sehr merkwürdig, dass die Botschaft, die den Eintritt des HErrn in die Welt verkündigte, ihr Evangelium mit den Worten anfing: „fürchtet euch nicht!“ Denn wie das Nachfolgende in den Worten: „euch ist heute der Heiland geboren!“ einen tieferen allgemeineren Sinn hat, und sich eigentlich nicht bloß auf die Hirten, sondern auf die ganze Menschheit bezieht; wie, wenn ich mich so ausdrücken darf, die Hirten bei den Worten: „euch ist heute der Heiland geboren“, nur die Repräsentanten der ganzen Menschheit waren, so auch hier bei dem Worte: „fürchtet euch nicht!“ Dieses Wort ist der ganzen Menschheit gesagt; es ist, wie wenn der Engel des HErrn uns und allen Menschen am heutigen Tage zuriefe: Ihr Menschenkinder, fürchtet euch nicht! </w:t>
      </w:r>
    </w:p>
    <w:p w14:paraId="31A0C2EA" w14:textId="77777777" w:rsidR="008A7782" w:rsidRDefault="008A7782" w:rsidP="008A7782">
      <w:pPr>
        <w:pStyle w:val="StandardWeb"/>
      </w:pPr>
      <w:r>
        <w:t xml:space="preserve">Liebe Zuhörer! Seid Adam von Gott abfiel, und sein Geschlecht den Namen der Sünder führt, seitdem lebt der Mensch, der die Versöhnung durch Christum nicht empfangen hat, in lauter Furcht und Angst; er ängstet sich und fürchtet sich vor Gott, wie sich ein Missetäter vor dem Richter und Scharfrichter fürchtet; er fürchtet sich vor dem Tode, was die tägliche Erfahrung zeigt, und auch die Schrift bestätigt (Hebr. 2,15.); er fürchtet sich vor dem Gerichte und der Offenbarung seines Inwendigen; es ist in jedem Menschen, auch in dem rohesten, ein heimliches Warten, ein heimliches Abängsten und Unwohlsein auf den Tag des Gerichts und des Feuereifers, der die Widerwärtigen verzehren wird. Dazu kommt noch viel Angst und Furcht, die aus dem Äußerlichen entsteht, durch die Feindseligkeit und den Schrecken der Elemente, durch andere Menschen, durch Glücksumstände und dergleichen, so dass es ein erprobtes Wort ist, was die Bibel sagt: „des Menschen Leben ist lauter Furcht, Sorge, Hoffnung.“ Dieser Zustand des Menschen hat seinen wahren Grund im bösen Gewissen. Vor dem Falle fürchtete sich der Mensch vor nichts; denn er stand in der innersten Gemeinschaft mit seinem Schöpfer, und „ist Gott für uns, wer mag wider uns sein?“ Nach dem Falle fürchtet er sich vor Allem, denn er hat ein böses Gewissen; weil er ein Sünder ist, so traut er seinem Gott keine Friedensgedanken, sondern lauter Gedanken des Zorns und der Rache über ihn zu. Sehet unsere ersten Eltern im Paradiese. Als sie in die Sünde gewilligt hatten, da hörte das vertrauliche Verhältnis zwischen ihnen und dem HErrn auf; sie verkrochen sich vor Ihm, als sie Seine Nähe merkten; und Adam gab als Grund davon an: „ich hörte Deine Stimme im Garten, und fürchtete mich.“ Sehet, das ist unser Zustand; so ist's geschrieben in unserem Inwendigen; so lange eine Seele die Versöhnung unter dem kreuze Christi nicht geschmeckt hat: so lange stehet sie in einer knechtischen, unerträglichen Furcht vor dem HErrn; es ist kein Zutrauen zu Ihm vorhanden, auch nicht das mindeste. </w:t>
      </w:r>
    </w:p>
    <w:p w14:paraId="7F6267EA" w14:textId="77777777" w:rsidR="008A7782" w:rsidRDefault="008A7782" w:rsidP="008A7782">
      <w:pPr>
        <w:pStyle w:val="StandardWeb"/>
      </w:pPr>
      <w:r>
        <w:t xml:space="preserve">Ich weiß wohl: unsere, wie sie meint, aufgeklärte Christenheit leugnet diese Wahrheiten in unsern Tagen. Man spricht viel von einem guten Vater, der so gutmütig sei, dass er seinen ungezogenen und missratenen Söhnen kein finsteres Gesicht machen könne, der aus sich machen lasse, was seine boshaftigen Buben nur wollen; man spricht auch viel von </w:t>
      </w:r>
      <w:r>
        <w:lastRenderedPageBreak/>
        <w:t xml:space="preserve">gutgearteten Kindern, die freilich ihre Schwachheiten an sich haben, mit welchen sie es indessen nicht so genau zu nehmen brauchen, weil der herzgute Vater es nicht so genau damit nimmt; man muss, wenn man die Neueren hört, darüber erstaunen, was die geborenen Sünder und Kinder des Zorns und des Teufels für eine Liebe zu Gott haben, in welch' gutem Einverständnis sie mit Ihm leben müssen. Liebe Zuhörer! alle diese Lügen sind nichts als Versuche, welche die Kinder der Verdammnis anstellen, um die inwendige Angst ihrer Seele und das laute Schreien nach Erlösung und nach Vergebung der Sünden, das in jedem Menschen ist, er mag's glauben oder nicht, zum Schweigen zu bringen; um die Stimme der Wahrheit im Herzen zu übertäuben. Und das nennen sie Weisheit. Aber überfirnisset nur euer Inwendiges; leget nur eure, wie ihr meinet, heilenden Pflaster auf euren bösen Schaden; stellet euch nur, wenn ihr diese Pflaster aufgelegt habt, wie wenn ihr rein und gesund wäret; fahret fort in eurem Wahne, so lange ihr könnet; siehe, es kommt ein Tag, ein Tag der Wahrheit, ein Tag der Offenbarung, da wird die Schminke herunterstäuben von eurem Totengesichte, und ihr werdet offenbar werden als das, was ihr seid, als Leute des Verderbens, als Verfluchte, die dem andern Tode verfallen sind. </w:t>
      </w:r>
    </w:p>
    <w:p w14:paraId="7D398533" w14:textId="77777777" w:rsidR="008A7782" w:rsidRDefault="008A7782" w:rsidP="008A7782">
      <w:pPr>
        <w:pStyle w:val="StandardWeb"/>
      </w:pPr>
      <w:r>
        <w:t xml:space="preserve">Liebe Zuhörer! Zu der Nachricht, dass der lebendige Gott Mensch geworden, und auf dieser Erde erschienen sei, gehört das Wort: „fürchtet euch nicht!“ Wenn uns Sündern die Botschaft gebracht würde: der allmächtige Gott ist auf diese Welt gekommen, und es würde nicht noch etwas Tröstliches zu dieser Botschaft hinzugesetzt, was würde wohl der erste Gedanke unsers Herzens dabei sein? Gewiss würde Jeder, der bei sich selber ist, der nicht gerade im Träume, im Sünden-Träume, läuft, ein jeder denkende und gottesfürchtige Mensch würde sich grausam entsetzen; er würde denken: der HErr ist zum Gerichte gekommen; Er will unsere Sünden, meine alten Sündenschulden will Er heimsuchen. Aber nun höret den Engel: „fürchtet euch nicht!“ Dies ist sein erstes Wort; dies steht vorne an der Nachricht von der Menschwerdung Gottes. Fürchtet euch nicht, ihr armen Hirten; fürchte dich nicht, du Volk Israel, das durch lange Zeiträume hindurch den Zorn des HErrn auf sich geladen hat, und zu Seinen Gerichten heranreift; fürchtet euch nicht, ihr Sünder, ihr großen Sünder, ihr alten Sünder, ihr schrecklich verschuldeten Sünder, ihr Leute, die ihr den Fluch angezogen hattet wie ein Hemd, ihr Seelen, denen Moses schon den Stab gebrochen hat, fürchtet euch nicht. </w:t>
      </w:r>
    </w:p>
    <w:p w14:paraId="22B7E5D9" w14:textId="77777777" w:rsidR="008A7782" w:rsidRDefault="008A7782" w:rsidP="008A7782">
      <w:pPr>
        <w:pStyle w:val="StandardWeb"/>
      </w:pPr>
      <w:r>
        <w:t xml:space="preserve">Der Geburtstat unseres HErrn ist nicht ein Tag der Furcht, sondern ein Tag der Freude. „Siehe, ich verkündige euch große Freude!“ Merket auf, will der Engel sagen, nichts Schreckliches, nicht, davor ihr euch entsetzen müsst, nichts, das eure geängsteten Seelen noch mehr ängstet, so etwas verkündige ich euch nicht, eine andere Botschaft habe ich euch zu bringen, eine herrliche Freudenbotschaft. Doch nicht nur euch geht sie an; sie geht alles Volk an; sie geht das Volk Israel an; sie geht die Heiden an; sie soll gepredigt werden an allen Enden der Erde; sie soll hindurchdringen auch nach Deutschland, auch nach Württemberg, auch nach Rielingshausen. Und nicht nur wir sollen dieser Freude Teil nehmen, nein! Alles, was Mensch heißt, soll sie genießen; das Feuer dieser Freude soll sich verbreiten über alle Inseln und Meere, über die fernen Inseln; die Erde, von einem Ende zum andern, soll ein einziger, großer, zusammenhängender Freudenplatz werden. </w:t>
      </w:r>
    </w:p>
    <w:p w14:paraId="03F9741A" w14:textId="77777777" w:rsidR="008A7782" w:rsidRDefault="008A7782" w:rsidP="008A7782">
      <w:pPr>
        <w:pStyle w:val="StandardWeb"/>
      </w:pPr>
      <w:r>
        <w:t xml:space="preserve">Ach, was ist diese arme Erde ohne dieses Wort von der großen Freude! Wahrlich nichts als ein Schauplatz des Jammers und des Elendes, ein Ort der Zerrüttung, eine Stätte, die der HErr verflucht hat, und da man nichts tun könnte als weinen, weil wir so gar verstoßen und elend sind. Gibt es ein Plätzchen auf der bewohnten Erde, gibt es ein Dörfchen, gibt es eine Familie, wo nicht diese oder jene Art von Elend und Zerrüttung wäre, wo nichts zu beseufzen, nichts zu wünschen übrig bliebe? Auf dem Staube der vorangegangenen Geschlechter stehen wir, und wollen unser Glück darauf hinbauen; unsere Nachkommen werden auf unserem Staube stehen, und vielleicht das Nämliche begehren, wenn sie sich von Gott nicht weiser machen </w:t>
      </w:r>
      <w:r>
        <w:lastRenderedPageBreak/>
        <w:t xml:space="preserve">lasen als ihre Väter; ein Geschlecht um das andere muss hindurch durch die Angst dieses Lebens, durch die Angst des Todes. In der Tat, man muss ein rechter Wollüstling sein, wenn man, wie die Neueren, dieses arme, jämmerliche Leben ein Leben im Paradiese heißen will. Wo sind denn die Glücklichen, von welchen man so Vieles redet? Ich habe deren noch keinen gesehen; aber eine große Menge habe ich gesehen von Solchen, die ihren Nächsten um ein Glück beneidet haben, das er nicht hatte; die sich einen Zustand vorgestellt und gewünscht haben, der nirgends anzutreffen ist. Das sind Träume! es gibt kein Glück in dieser Welt als den Frieden Gottes durch JEsum Christum. Sehet die Leute an, die Christum nicht haben, und doch aussehen, wie wenn sie vergnügt und glücklich wären. Was macht's, dass sie so fröhlich und aufgeräumt sind? Sie haben etwa eine gute Mahlzeit zu sich genommen; oder sie haben hinaufgesteigert durch Wein und andere Getränke; oder sie haben es zu einer Fertigkeit gebracht, dass sie allen Ernst und alle Wahrheit in sich dämpfen können; oder sie haben andere Mittel angewendet, um des Gedankens an ihr Elend, an ihre Sorgen, an ihren rechten Zustand sich erwehren; - alle Freude außer Christo ist nichts als ein augenblickliches Vergessen des eigenen Zustandes; gelingt aber das nicht, so ist alle Freude verdorben. Wenn aber auch die Erde ein Paradies und kein Elend darin wäre; - die Ewigkeit, liebe Zuhörer! die ernste Ewigkeit, und die Ahnung derselben in des Menschen Brust, und die Furcht des Sünders davor, - wahrhaftig, dies wäre hinlänglich, um das Lachen der Freude aus dem Angesicht ganz hinwegzutreiben. Ach, was wäre dieses Leben ohne einen Heiland! Aber sehet, höret, liebe Brüder! in diese arme Welt herein, zu diesen armen Geschöpfen, die Menschen genannt werden, zu uns ruft der Engel in unserem heutigen Evangelium! „Fürchtet euch nicht! siehe, ich verkündige euch große Freude.“ </w:t>
      </w:r>
    </w:p>
    <w:p w14:paraId="13E7BAC0" w14:textId="77777777" w:rsidR="008A7782" w:rsidRDefault="008A7782" w:rsidP="008A7782">
      <w:pPr>
        <w:pStyle w:val="StandardWeb"/>
      </w:pPr>
      <w:r>
        <w:t xml:space="preserve">In wie fern aber so große Freude? Ist irgend etwas Irdisches im Spiele, dass die Freude so groß sein soll? Soll unserer Armut abgeholfen werden? Oder soll eine gute Erbschaft uns zufallen? Oder sind wir zu einem fröhlichen Gastmahle geladen, wo wir nicht bezahlen dürfen? oder soll irgend ein irdischer Wunsch uns befriedigt werden? Nein! von dem Allem nichts, - „euch ist heute der Heiland geboren!“ Sollte es auch der Mühe wert sein, liebe Zuhörer! sich über diese Nachricht zu freuen, da sie keinen Bezug hat weder auf Geld und Gut, noch auf Ehre und Ansehen, noch auf die Wollüste des Lebens; da sie nur Bezug auf die Seligkeit des Geistes hat? Sollte es auch der Mühe wert sein, diese Nachricht ein Wort der großen Freude zu nennen? - Ja leider! man muss so fragen. Wie Manchen in der sogenannten Christenheit ist diese große Botschaft so gleichgültig, wie wenn ihnen berichtet würde, dass dem Kaiser von Japan ein Sohn geboren sei! Wie Viele sind unter uns - ach, ich vermute, es möchten sehr Viele sein - die, wenn ihnen heute ein Engel erscheinen und sagen würde: „es ist dir ein Heiland geboren!“ in ihrem Inwendigen dächten: so ist's nur das, sonst nichts? Wenn's nur das ist, so hätte der Engel zu Hause bleiben können. Aber nicht wahr? wenn uns durch eine solche Erscheinung angekündigt würde: da oder dort sei ein Schatz zu erheben, wodurch wir reich werden könnten - da könnten wir nicht mehr schlafen vor Freude und Erwartung der Dinge, die da kommen sollen. Ist's nicht so? Ich frage: ist eine einzige Seele unter uns, die durch die Ankündigung eines zu erhebenden Schatzes nicht in die lebhafteste Freude versetzt würde, - und wie Viele sind da, denen es wirklich eine Freudenbotschaft ist, dass ein Heiland geboren ist? O mein Heiland! wir sind sehr irdisch, und Du bist sehr wenig gekannt unter dem Volke, das sich nach Deinem Namen nennt. </w:t>
      </w:r>
    </w:p>
    <w:p w14:paraId="3BF41F28" w14:textId="77777777" w:rsidR="008A7782" w:rsidRDefault="008A7782" w:rsidP="008A7782">
      <w:pPr>
        <w:pStyle w:val="StandardWeb"/>
      </w:pPr>
      <w:r>
        <w:t xml:space="preserve">Ich will euch eine Geschichte erzählen, eine sehr merkwürdige Geschichte, die merkwürdigste Geschichte, die geschehen ist sei Erschaffung der Welt. Doch ich merke aus eurer ungewöhnlichen Aufmerksamkeit, zu der ihr euch anschicket, dass ihr auf eine Fabel wartet: aber es ist dem nicht also; die Geschichte, die ich erzählen werde, ist wahr, ganz wahr; ehe wird Himmel und Erde vergehen, als dass von der Wahrheit derselbigen sollte etwas können abgedungen werden. Höret also: Vor 1826 Jahren ist zu Bethlehem, im jüdischen Lande, der </w:t>
      </w:r>
      <w:r>
        <w:lastRenderedPageBreak/>
        <w:t xml:space="preserve">Schöpfer aller Dinge von einer Jungfrau als ein armes Menschenkind geboren worden. Er wurde mit den Jahren ein Knabe, ein Jüngling, ein Mann; Er lebte als ein Gast und Fremdling hienieden; Er ging endlich hin und litt den bittersten Tod. Und das Alles um unsertwillen, um uns zu erlösen, nicht zunächst vom leiblichen Elende, - denn das hört ja ohnedies selber auf, - sondern von der Herrschaft der Sünde, des Teufels, der Hölle und des Todes. Das ist unser HErr, der uns, der mich verlorenen und verdammten Sünder erkauft, gewonnen und erworben hat, nicht mit Silber oder Gold, sondern mit Seinem eigenen teuren Blut, auf dass ich Sein eigen sei, und in Seinem Reich unter Ihm lebe, und Ihm diene in ewiger Gerechtigkeit, Unschuld und Seligkeit. Wer Ohren hat zu hören, der höre! </w:t>
      </w:r>
    </w:p>
    <w:p w14:paraId="1F5C1F58" w14:textId="77777777" w:rsidR="008A7782" w:rsidRDefault="008A7782" w:rsidP="008A7782">
      <w:pPr>
        <w:pStyle w:val="StandardWeb"/>
      </w:pPr>
      <w:r>
        <w:t xml:space="preserve">Diese große Freude verkündige ich euch. - Euch geht es an, ihr bekümmerten und verlegenen Seelen! die ihr zwar wohl bis jetzt etwas von eurem Elende, aber noch nichts, oder noch wenig von einem Heilande im Herzen erfahren habt. Heute sollt ihr die Worte des Engels tief zu Herzen fassen, und es einmal wagen, euch auch darüber zu freuen, dass ihr einen Heiland habt, da ja des Klagens wohl schon lange genug ist. Euch geht es an, ihr begnadigten Geister; heute sollt ihr euch eures Erbarmers aufs Neue freuen; der Geburtstag eures Königs und Erlösers soll ein besonderer Fest- und Gnaden-Tag eures Herzens werden. Euch geht es an, ihr jungen Leute, du armes, du unter die Sünde verkauftes Volk, du arme Jugend, die du einen unsinnigen Tanz, eine viehische Befriedigung deiner Lüste für dein höchstes Lebensglück hältst, höre es doch! ein Heiland ist dir geboren, ein Mann, der dich aus den Stricken des Teufels in einem Augenblicke losmachen kann, ja, der dich aus der Hölle, der du so blind entgegenläufst, erretten kann, und zwar heute noch. O Sünder! o Mitsünder! lasset uns im Staube anbeten, denn uns ist heute ein Heiland geboren. - Ein Heiland! Wenn Einer im tiefen Kerker schmachtete, und hätte keine Hoffnung auf Erledigung, und es würde ihm von einem Manne gepredigt, der ihn erlösen könne und wolle, würde er sich denn nicht freuen, und mit beiden Händen zugreifen? Wenn Einer in einem großen Wasser schwämme, und wäre am Versinken, und es zeigte sich eine helfende Hand, würde er sie denn von sich stoßen? Gewiss nicht. - Aber wir, wir sind die Leute im Kerker, wir sind die Männer des Todes, welchen das Wasser an die Seele geht, sie zu ersäufen und dem ewigen Tode zu übergeben; JEsus ist der Heiland, ist der Erretter, wollen wir Ihn von uns stoßen? Soll es verloren sein an uns, dass der große Gott, der Schöpfer aller Dinge, ein armes Menschenkind geworden ist, und im Fleische die Wiederherstellung der gefallenen Kreatur hinausgeführt hat? Soll an uns allein das Seine Kraft nicht beweisen, was nach dem Vorsatze Gottes als heilende Arznei für die ganze todkranke Menschheit bestimmt ist? Mein Gott! welche Verantwortung! Nein! liebe Brüder! es ist erschienen die heilsame Gnade Gottes allen Menschen, also auch uns; JEsus ist gekommen, die Sünder selig zu machen, also auch uns. </w:t>
      </w:r>
    </w:p>
    <w:p w14:paraId="2C2B3655" w14:textId="77777777" w:rsidR="008A7782" w:rsidRDefault="008A7782" w:rsidP="008A7782">
      <w:pPr>
        <w:pStyle w:val="StandardWeb"/>
      </w:pPr>
      <w:r>
        <w:t xml:space="preserve">Wohlan denn, wer es gut mit sich meint, der greife zu! Sieh', Seele, hier ist dein Heiland, dein Erbarmer! Er hat sich in unser Fleisch und Blut verwandelt, ob Er gleich der Eingeborne des Vaters ist; Er ist ein armes Kindlein geworden, ob Er gleich der HErr aller Herren ist; sehr verachtet und niedrig ist Er geworden; in einem Stalle ward Er geboren, in einer Krippe lag Er; in ärmliche Windeln ward Der gewickelt, der Herrlichkeit bei dem Vater hatte, ehe der Welt Grund gelegt ward. O wie groß ist die Liebe Gottes gegen ein fluchwürdiges Sündergeschlecht! Wie groß muss unser Schade sein, da es eines solchen Weges des Sohnes Gottes bedurfte, um ihn zu heilen! Glaubest du das? Wenn du es noch nicht glauben kannst, so bitte nur Ihn um den Glauben; denn Er allein kann dir ihn schenken. Dränge dich hin zu Ihm, du seiest, wie du seiest. </w:t>
      </w:r>
    </w:p>
    <w:p w14:paraId="10D019AC" w14:textId="77777777" w:rsidR="008A7782" w:rsidRDefault="008A7782" w:rsidP="008A7782">
      <w:pPr>
        <w:pStyle w:val="StandardWeb"/>
      </w:pPr>
      <w:r>
        <w:t>Ihr dürft, so wie ihr seid, zum Heiland kommen</w:t>
      </w:r>
      <w:r>
        <w:br/>
        <w:t>Und kommt ihr nur, so wird't ihr angenommen.</w:t>
      </w:r>
      <w:r>
        <w:br/>
      </w:r>
      <w:r>
        <w:lastRenderedPageBreak/>
        <w:t>Ihr mögt so sündig sein, so voller Schanden,</w:t>
      </w:r>
      <w:r>
        <w:br/>
        <w:t xml:space="preserve">So ist ein dürstend Herz nach euch vorhanden. </w:t>
      </w:r>
    </w:p>
    <w:p w14:paraId="1A759734" w14:textId="77777777" w:rsidR="008A7782" w:rsidRDefault="008A7782" w:rsidP="008A7782">
      <w:pPr>
        <w:pStyle w:val="StandardWeb"/>
      </w:pPr>
      <w:r>
        <w:t>Wer nur ein Sünder ist in seinem Wesen,</w:t>
      </w:r>
      <w:r>
        <w:br/>
        <w:t xml:space="preserve">Und sucht aus eig'ner Kraft nicht zu genesen, </w:t>
      </w:r>
      <w:r>
        <w:br/>
        <w:t xml:space="preserve">Und liegt zu JEsu Füßen als erstorben, </w:t>
      </w:r>
      <w:r>
        <w:br/>
        <w:t xml:space="preserve">Von solchen ist kein Einz'ger noch verdorben. </w:t>
      </w:r>
    </w:p>
    <w:p w14:paraId="2C3676D1" w14:textId="77777777" w:rsidR="008A7782" w:rsidRDefault="008A7782" w:rsidP="008A7782">
      <w:pPr>
        <w:pStyle w:val="StandardWeb"/>
      </w:pPr>
      <w:r>
        <w:t xml:space="preserve">O Du ewige Liebe! Du ewiges Leben, das sich in unser Elend aus Liebe hereingegeben hat, was für ein Trieb hat Dich doch bewegen müssen? Was konntest Du mehr tun, was konntest Du mehr an uns wenden, als Du an uns gewendet hast, nämlich Dich selbst? Aber siehe, es rührt uns nicht: es nimmt unser Herz nicht in Anspruch, dass Du uns so geliebt hast; wir bleiben kalt und fühllos dagegen; es ist unverantwortlich; es ist entsetzlich, was wir für ein finsteres, totes, kaltes Herz gegen Dich haben. Sollte denn nicht jeglicher Pulsschlag ein Dank, ein jeglicher Odem ein Lobgesang werden? Sollte nicht dieses arme Herz unaufhörlich mit dem allermächtigsten Liebestreiben zu Dir hingezogen werden? Aber es ist nicht so. Wir feiern alle Jahre Deine Feste, das Fest Deiner Geburt, das Fest Deines Todes, Deiner Auferstehung und Himmelfahrt, aber wahrlich! Du bist doch sehr vergessen unter uns, ja sehr vergessen, wohl gar oft verachtet mit Deiner großen Liebe. O lass den Donner Deines Gerichtes noch nicht über uns hereinbrechen, Du Löwe aus Juda, da Dich die Herzen als das Lamm Gottes nicht annehmen wollen. Habe vielmehr Geduld mit uns, und sende und gieße aus Deinen Heiligen Geist über uns; räume weg alle Hindernisse; mache selbst Bahn in uns; brich durch, Du Durchbrecher aller Bande, bis Alles, Alles zu Deinem durchgrabenen Füßen liegt, und alle Zungen Dir zuschwören: „Im HErrn habe ich Gerechtigkeit und Stärke!“ Amen. </w:t>
      </w:r>
    </w:p>
    <w:p w14:paraId="4078E9FF" w14:textId="77777777" w:rsidR="008A7782" w:rsidRPr="00F7169F" w:rsidRDefault="008A7782" w:rsidP="008A7782">
      <w:pPr>
        <w:pStyle w:val="berschrift1"/>
      </w:pPr>
      <w:r w:rsidRPr="00F7169F">
        <w:t xml:space="preserve">Hofacker, Wilhelm - Am Christfest </w:t>
      </w:r>
      <w:r w:rsidRPr="00F7169F">
        <w:rPr>
          <w:rStyle w:val="Fett"/>
          <w:rFonts w:eastAsiaTheme="majorEastAsia"/>
        </w:rPr>
        <w:t>Erste Predigt</w:t>
      </w:r>
      <w:r w:rsidRPr="00F7169F">
        <w:t xml:space="preserve"> </w:t>
      </w:r>
    </w:p>
    <w:p w14:paraId="79B5ACB5" w14:textId="77777777" w:rsidR="008A7782" w:rsidRDefault="008A7782" w:rsidP="008A7782">
      <w:pPr>
        <w:pStyle w:val="berschrift2"/>
      </w:pPr>
      <w:r>
        <w:t>Gebet.</w:t>
      </w:r>
    </w:p>
    <w:p w14:paraId="49AF8A1F" w14:textId="77777777" w:rsidR="008A7782" w:rsidRDefault="008A7782" w:rsidP="008A7782">
      <w:pPr>
        <w:pStyle w:val="StandardWeb"/>
      </w:pPr>
      <w:r>
        <w:t xml:space="preserve">Lobend und preisend kommen wir heute vor Dein Angesicht, Du Gott aller Gnade, Du Vater der Barmherzigkeit: Du hast Großes an uns getan, des sind wir fröhlich, - Du hast uns geschenkt den eingeborenen Sohn, Deines Herzens werte Kron'; Du hast uns herniedergesendet den Aufgang aus der Höhe, dessen Ausgang von Ewigkeit her gewesen ist - Du hast uns aufgehen lassen die Sonne Deiner Gerechtigkeit mit dem Heil unter ihren Flügeln. O, habe Dank für Deine unaussprechlich große Gnade, deren Reichtum Du vor uns aufgetan hast; habe Dank dafür, dass Du uns unter dem Todesfluch der Sünde nicht liegen ließest, sondern ein Horn des Heils uns aufgerichtet hast, das unser Licht, unsere Freude, unser Trost, unsere Kraft, unser einziger Halt im Leben und Sterben ist. </w:t>
      </w:r>
    </w:p>
    <w:p w14:paraId="6E52B687" w14:textId="77777777" w:rsidR="008A7782" w:rsidRDefault="008A7782" w:rsidP="008A7782">
      <w:pPr>
        <w:pStyle w:val="StandardWeb"/>
      </w:pPr>
      <w:r>
        <w:t xml:space="preserve">Ja, Preis Dir, denn das bist nur Du, Du unser gütiger Immanuel, Du unser einziger Mittler und Friedefürst, der Du Mittel und Rat zu finden wusstest, mit unseren Dir entrissenen Seelen Dich dennoch wieder zu verbinden, der Du Dich nicht geweigert hast, von Deinem ewigen Herrschersitze in den Staub der Niedrigkeit herabzusteigen und Knechtsgestalt anzunehmen, und unser Blutsverwandter und Bruder zu werden, - der Du sogar in die Krippe der Selbstentäußerung und in den Schoos der Armut und in die Windeln des Elends Dich legen ließest, auf dass wir durch Deine Armut reich und durch Deine Erniedrigung zur Herrlichkeit erhoben würden. </w:t>
      </w:r>
    </w:p>
    <w:p w14:paraId="76314F21" w14:textId="77777777" w:rsidR="008A7782" w:rsidRDefault="008A7782" w:rsidP="008A7782">
      <w:pPr>
        <w:pStyle w:val="StandardWeb"/>
      </w:pPr>
      <w:r>
        <w:t xml:space="preserve">O gib, dass wir diese Deine große Liebe und Huld fassen, verstehen, bewundern und anbeten lernen, ziehe uns hinweg von allem Sichtbaren, Zeitlichen und Vergänglichen, und lenke dagegen unsere Sinne und unsern Verstand auf das Geheimnis Deiner wunderbaren </w:t>
      </w:r>
      <w:r>
        <w:lastRenderedPageBreak/>
        <w:t xml:space="preserve">Sünderliebe, damit wir davon hingenommen und zerschmolzen an Deiner Krippe Dir Lob und Dank und Anbetung darbringen, und mit dem seligen Eindruck Deiner erlösenden, segnenden Liebe an unserer Lebensstraße weiter ziehen, und glaubend, liebend, hoffend der Stunde harren, bis wir gewürdigt werden, in den Chor der vollendeten Gerechten und aller himmlischen Heerscharen einzustimmen, die Dir Ehre und Preis und Lob und Anbetung darbringen von Ewigkeit zu Ewigkeit. Amen. </w:t>
      </w:r>
    </w:p>
    <w:p w14:paraId="5CB58904" w14:textId="77777777" w:rsidR="008A7782" w:rsidRDefault="008A7782" w:rsidP="008A7782">
      <w:pPr>
        <w:pStyle w:val="StandardWeb"/>
      </w:pPr>
      <w:r>
        <w:t xml:space="preserve">Text: Luk. 2, 1-14. </w:t>
      </w:r>
    </w:p>
    <w:p w14:paraId="3B564B2D" w14:textId="77777777" w:rsidR="008A7782" w:rsidRDefault="008A7782" w:rsidP="008A7782">
      <w:pPr>
        <w:pStyle w:val="StandardWeb"/>
      </w:pPr>
      <w:r>
        <w:rPr>
          <w:rStyle w:val="Fett"/>
          <w:rFonts w:eastAsiaTheme="majorEastAsia"/>
        </w:rPr>
        <w:t>Es begab sich aber zu der Zeit, dass ein Gebot vom Kaiser Augustus ausging, dass alle Welt geschätzt würde. Und diese Schatzung war die allererste, und geschah zu der Zeit, da Cyrenius Landpfleger in Syrien war. Und Jedermann ging, dass er sich schätzen ließe, ein Jeglicher in seine Stadt. Da machte sich auch auf Joseph aus Galiläa, aus der Stadt Nazareth, in das jüdische Land, zur Stadt Davids, die da heißt Bethlehem, darum, dass er von dem Hause und Geschlechte Davids war, auf dass er sich schätzen ließe mit Maria, seinem vertrauten Weibe, die war schwanger. Und als sie daselbst waren, kam die Zeit, dass sie gebären sollte. Und sie gebar ihren ersten Sohn, und wickelte ihn in Windeln, und legte ihn in eine Krippe, denn sie hatten sonst keinen Raum in der Herberge. Und es waren Hirten in derselbigen Gegend auf dem Felde bei den Hürden, die hüteten des Nachts ihrer Heerde.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alsobald war da bei dem Engel die Menge du himmlischen Heerscharen, die lobten GOtt, und sprachen: Ehre sei GOtt in der Höhe, und Friede auf Erden, und den Menschen ein Wohlgefallen.</w:t>
      </w:r>
      <w:r>
        <w:t xml:space="preserve"> </w:t>
      </w:r>
    </w:p>
    <w:p w14:paraId="788EC653" w14:textId="77777777" w:rsidR="008A7782" w:rsidRDefault="008A7782" w:rsidP="008A7782">
      <w:pPr>
        <w:pStyle w:val="StandardWeb"/>
      </w:pPr>
      <w:r>
        <w:rPr>
          <w:rStyle w:val="Fett"/>
          <w:rFonts w:eastAsiaTheme="majorEastAsia"/>
        </w:rPr>
        <w:t>Du Bethlehem Ephrata, die du klein bist unter den Tausenden in Juda, aus dir soll mir kommen, der in Israel ein Herr sei, welches Ausgang von Anfang und von Ewigkeit her gewesen ist</w:t>
      </w:r>
      <w:r>
        <w:t xml:space="preserve">: mit diesen Worten der Weissagung hat der Prophet Micha. (5, 1.) schon siebenhundert Jahre vor ihrer Erfüllung auf das kleine, unscheinbare Bethlehem hingewiesen, und es als die heilige Geburtsstadt des ewigen Gottessohnes verherrlicht, der dort in der Fülle der Zeiten in die sichtbare Ordnung der Dinge eintreten, und als Retter und Heiland sich erweisen sollte. Und von jener Zeit an ruhte auch das Auge eines jeden gläubigen Israeliten mit besonderem Wohlgefallen an dieser Stadt der Sehnsucht und der Hoffnung; im Dämmerlicht des alten Bundes, unter dem Joch des Gesetzes, verstoßen vom Herd seiner Väter, und umgeben vom Druck seiner Dränger, tut es dem Volke wohl, einen festen Punkt zu haben, an den sich die Erwartungen einer bessern Zukunft anknüpfen, von dem aus die Erquickungszeit vom Angesicht des HErrn sich, wenn auch gleich in nebelgrauer Ferne, als ein Licht der Freude aufdämmern sah; und manches bekümmerte Gemüt sprach sich beim Blick auf Bethlehem Mut und Geduld ein, und sagte wohl zu sich selber: harre aus und schau nach Bethlehem, dort liegt das Städtchen auf seiner stillen Höhe, - von dort soll dir kommen, der dein Helfer und dein Erlöser sei, - die Hütte ist ihm schon bereitet, - das Gebäude ist schon für ihn gebaut, darinnen er erscheinen soll denen, die in Finsternis sitzen und im Schatten des Todes. </w:t>
      </w:r>
    </w:p>
    <w:p w14:paraId="185B5B36" w14:textId="77777777" w:rsidR="008A7782" w:rsidRDefault="008A7782" w:rsidP="008A7782">
      <w:pPr>
        <w:pStyle w:val="StandardWeb"/>
      </w:pPr>
      <w:r>
        <w:t xml:space="preserve">Und siehe! diese Hoffnung ist nicht zu Schanden geworden. Aus Bethlehem ist gekommen, der in Israel ein HErr sei, dessen Ausgang von Ewigkeit her gewesen ist; und wie die Väter des alten Bundes voll Hoffnung und Sehnsucht dorthin blickten, so blicken wir voll Dank und voll Freude auf jene Stätte hin, wo unsere Freude und unser Heil entsprungen ist. Die Pilger, </w:t>
      </w:r>
      <w:r>
        <w:lastRenderedPageBreak/>
        <w:t xml:space="preserve">die nach dem gelobten Lande ziehen, und die heiligen Stätten in Jerusalem besuchen, die der Fußtritt des Sohnes Gottes geweiht hat, sie unterlassen es niemals, auch noch hinauszugehen nach dem stillen freundlichen Bethlehem, um mit sinnendem Geiste und dankbarer Freude an der Stelle persönlich und leiblich zu verweilen, wo, Christus als helle Gnadensonne mit dem ersten Morgenstrahl die Erde begrüßt hat. Wir wollen ihrem Beispiel folgen, nicht durch Reise über Land und Meer, aber mit dem Flug der Sehnsucht und der Freude, nicht durch leibliche und persönliche Gegenwart, aber im Geiste jene Stätte begrüßend, denn sie ist ein heiliges Land, und die Tiefen der Gottheit haben sich dort aufgeschlossen. Das wollen wir unserem Glauben noch mehr zu verdeutlichen suchen. </w:t>
      </w:r>
    </w:p>
    <w:p w14:paraId="03C6E03E" w14:textId="77777777" w:rsidR="008A7782" w:rsidRDefault="008A7782" w:rsidP="008A7782">
      <w:pPr>
        <w:pStyle w:val="StandardWeb"/>
      </w:pPr>
      <w:r>
        <w:t xml:space="preserve">Die Geburtsstätte Jesu zu Bethlehem ist eine heilige Stätte für den Glauben. </w:t>
      </w:r>
    </w:p>
    <w:p w14:paraId="7F9551C8" w14:textId="77777777" w:rsidR="008A7782" w:rsidRDefault="008A7782" w:rsidP="008A7782">
      <w:pPr>
        <w:pStyle w:val="StandardWeb"/>
      </w:pPr>
      <w:r>
        <w:t xml:space="preserve">Sie stellt uns </w:t>
      </w:r>
    </w:p>
    <w:p w14:paraId="1E6F6CC1" w14:textId="77777777" w:rsidR="008A7782" w:rsidRDefault="008A7782" w:rsidP="008A7782">
      <w:pPr>
        <w:pStyle w:val="level1"/>
        <w:numPr>
          <w:ilvl w:val="0"/>
          <w:numId w:val="7"/>
        </w:numPr>
      </w:pPr>
      <w:r>
        <w:t>an die geöffnete Himmelspforte;</w:t>
      </w:r>
    </w:p>
    <w:p w14:paraId="33ABEEC6" w14:textId="77777777" w:rsidR="008A7782" w:rsidRDefault="008A7782" w:rsidP="008A7782">
      <w:pPr>
        <w:pStyle w:val="level1"/>
        <w:numPr>
          <w:ilvl w:val="0"/>
          <w:numId w:val="7"/>
        </w:numPr>
      </w:pPr>
      <w:r>
        <w:t>an die Wiege der erneuerten Menschheit;</w:t>
      </w:r>
    </w:p>
    <w:p w14:paraId="65F3E06B" w14:textId="77777777" w:rsidR="008A7782" w:rsidRDefault="008A7782" w:rsidP="008A7782">
      <w:pPr>
        <w:pStyle w:val="level1"/>
        <w:numPr>
          <w:ilvl w:val="0"/>
          <w:numId w:val="7"/>
        </w:numPr>
      </w:pPr>
      <w:r>
        <w:t>vor den Friedensbogen des ewigen Gnadenbundes.</w:t>
      </w:r>
    </w:p>
    <w:p w14:paraId="57F55571" w14:textId="77777777" w:rsidR="008A7782" w:rsidRDefault="008A7782" w:rsidP="008A7782">
      <w:pPr>
        <w:pStyle w:val="StandardWeb"/>
      </w:pPr>
      <w:r>
        <w:t xml:space="preserve">Du Gott der Wahrheit, du Vater der Barmherzigkeit! heilige uns in der Wahrheit; dein Wort ist Wahrheit. Amen. </w:t>
      </w:r>
    </w:p>
    <w:p w14:paraId="79DBB174" w14:textId="77777777" w:rsidR="008A7782" w:rsidRDefault="008A7782" w:rsidP="008A7782">
      <w:pPr>
        <w:pStyle w:val="berschrift2"/>
      </w:pPr>
      <w:r>
        <w:t>I. Die Geburtsstätte des HErrn zu Bethlehem ist ein heiliges Land; denn sie stellt uns an die wiedergeöffnete Pforte des Himmels.</w:t>
      </w:r>
    </w:p>
    <w:p w14:paraId="7C33B46F" w14:textId="77777777" w:rsidR="008A7782" w:rsidRDefault="008A7782" w:rsidP="008A7782">
      <w:pPr>
        <w:pStyle w:val="StandardWeb"/>
      </w:pPr>
      <w:r>
        <w:t xml:space="preserve">1) In unserem Festevangelium geht es wunderbar, herrlich und himmlisch zu; die Kräfte der unsichtbaren Welt haben sich in Bewegung gesetzt, die herrlichen Bewohner des Himmels tun ihre Nähe kund; nicht bloß Ein Engel des HErrn tritt hervor Mit der Botschaft des Friedens und der Freude, nein, die Menge der himmlischen Heerscharen lässt sich sehen und hören, um ihre Teilnahme an dem herrlichen Ereignis an den Tag zu legen, das auch mit Menschen- und mit Engelzungen nicht würdig genug gepriesen werden kann. Die Pforte des Paradieses ist also aufgetan, die seligen Bewohner des Himmels strömen heraus, die Kluft zwischen Himmel und Erde ist ausgefüllt, die Engel neigen sich freundlich zu den Menschenkindern, und grüßen sie als Genossen Eines Reichs mit dem Gruß der Liebe und des Friedens. Und somit sehen wir hier gerade das Gegenteil von dem, was am Tage des Fluches geschah, da der HErr die Erde verfluchte um des Menschen willen, da er die Pforte des Paradieses verschloss um seiner Missetat willen, und den Cherub mit dem Flammenschwert davor stellte, und sein Angesicht in die Zorngewitter seiner Gerechtigkeit verhüllte. O wie traurig zog da der gefallene Mensch seine Straße von der Pforte hinweg, die hinter ihm sich schloss; o wie reumütig senkte sich sein Blick zur Erde; o wie viel heiße Tränen netzten da seine Wangen, und wie blieb ihm nur Ein Trost in seiner Trübsal, nur Ein Licht in seiner Dunkelheit, nur Ein Stab auf seiner rauen Pilgerbahn: das Wort der Verheißung vom Weibessamen, von dem, der der Schlange den Kopf zertreten, die verschlossene Pforte wieder öffnen und das Flammenschwert des Cherubs wieder in die Scheide stecken werde! Diese Schrift ist heute erfüllt. Die Riegel des Fluchs sind zurückgeschoben, die Schlösser sind gebrochen, die Pforte des Lebens ist wieder aufgegangen. Denn ein Kindlein ist durch sie hindurchgeschritten, vor dem alle Engel sich neigen, und ihre Schwerter zu Boden sinken; ein Immanuel ist erschienen, ein Friedensfürst ist geboren, der die Kluft zwischen Himmel und Erde auszufüllen, der den alten Hader zwischen Gott und den Menschen zu schlichten, den Rachen der Hölle zu stopfen, den alten Bann der Sünde, der auf der Menschheit lag, zu lösen, und die verstoßenen Kinder zurückzuführen weiß in die offenen Arme eines gnadenreichen Erbarmers. Nun wissen wir, warum die Himmlischen in so freudige begeisterte Bewegung </w:t>
      </w:r>
      <w:r>
        <w:lastRenderedPageBreak/>
        <w:t xml:space="preserve">kamen, nun wissen wir, warum sie mit ihrem Halleluja zu den höchsten Höhen hinaufstiegen, nun wissen wir, warum die arme Erde da unten auf einmal ihres Glanzes und ihrer Herrlichkeit voll wurde. Und nun wissen wir, was auch wir heute zu tun, worüber wir uns zu freuen haben, nämlich darüber, dass uns besucht hat der Aufgang aus der Höhe, dass wir einen Heiland haben, der vom Kripplein bis zum Grabe, ja bis auf den Thron, da man ihn ehret, uns, den Sündern zugehöret. </w:t>
      </w:r>
    </w:p>
    <w:p w14:paraId="669E0BEB" w14:textId="77777777" w:rsidR="008A7782" w:rsidRDefault="008A7782" w:rsidP="008A7782">
      <w:pPr>
        <w:pStyle w:val="StandardWeb"/>
      </w:pPr>
      <w:r>
        <w:t xml:space="preserve">2) Die Himmelspforte ist geöffnet. Aber ebendarum ist uns auch jetzt der Zugang aufgeschlossen zu allen Gütern des Himmelreichs. Durch die Vertreibung aus Eden haben unsere Eltern den Zugang zum Holz des Lebens verloren. Kümmerlich mussten sie sich nähren von ihrer Hände Arbeit; Dornen und Disteln trug ihnen ihr Acker und Unkraut ihre Felder. Ist das nicht ein recht augenscheinliches Bild auch von dem kümmerlichen Leben des inneren Menschen das wir von ihnen ererbten, - vom Leben des Menschen, der dem verlorenen Sohne gleicht und den Zugang zu Gott nicht wieder gefunden hat? Es ist ein kümmerliches Leben ohne den Zugang zu Gott. Muss nicht unsre Seele fort und fort darben und hungern nach dem Brot des Lebens, so lange sie Christum noch nicht gefunden hat? Muss sie nicht elend sich mühen auf dem Acker der Sünde und der Übertretung? Und siehe! sie erntet Dornen des bösen Gewissens statt Ähren der Freude, sie pflückt Disteln der Schuld und der Verdammnis statt Blüten des Friedens und ewigen Lebens. Darum ist es ein kümmerliches Leben, wo der Himmel verschlossen ist. Aber siehe! sie soll aufgehen, die Himmelstür; in der Menschwerdung ist uns die Pforte aufgeschlossen zu Allem, was unsre Seele laben, unsern Geist nähren, uns Leben und unvergängliches Wesen verschaffen kann. In der Menschwerdung Christi ist uns der Zugang aufgeschlossen zu dem Vaterherzen Gottes: der uns den Sohn geschenkt hat, sollte der uns mit ihm nicht Alles schenken? der sein Herz in solcher Liebe zu uns neigte, dass Er auch seines eigenen Sohnes nicht hat verschonet, - wie sollte der nicht alles Gute uns gönnen? Und du, armes Menschenherz, du willst manchmal zweifeln, dass dein Gott Gedanken des Friedens und der Gnade über dich hat? Du willst vergessen, dass er dich geliebt hat, ehe der Welt Grund gelegt war, dass er dir Christum geschenkt hat, ehe du noch geschaffen warst, dass er dich erlöst hat, da du noch ein Feind warst? </w:t>
      </w:r>
    </w:p>
    <w:p w14:paraId="583C317A" w14:textId="77777777" w:rsidR="008A7782" w:rsidRDefault="008A7782" w:rsidP="008A7782">
      <w:pPr>
        <w:pStyle w:val="StandardWeb"/>
      </w:pPr>
      <w:r>
        <w:t xml:space="preserve">Fasse es zu Herzen, schreibe dirs in dein Gewissen: also hat Gott die Welt geliebt, wie sollte Er dich nicht auch lieben, wie sollte Er nicht auch deine Sünden dir vergeben und heilen alle deine Gebrechen? Da, in der Menschwerdung Christi ist uns der Zugang aufgeschlossen zu der Freundlichkeit und Leutseligkeit unseres Gottes; nicht in weiter Ferne, in heiliger Abgeschiedenheit, in unnahbarer Herrlichkeit, thronet der Ewige: nein, Er kann sich herablassen, Er kann sich zu den Sündern neigen, Er kann voll milder und liebender Huld zu ihnen sich herabbeugen: das hat Er in der Menschwerdung Christi bewiesen. Da ist Er in der Hülle der Menschheit umhergewandelt, und hat sich uns gleich gestellt, - und allen Glanz und alle Herrlichkeit, alle Majestät, die uns zurückschrecken könnte, abgelegt. Da hat Er uns in sein Innerstes hineinschauen lassen, hat die Gedanken seines Friedens geoffenbart: und du, armes schwaches Menschenherz, willst nicht mit all deinem Jammer, er mag so groß oder so klein sein, als er will, zu deinem Gott und Heiland kommen, du stehst scheu und schüchtern zurück, während Er sich in himmlischer Huld zu dir neigt? Du trauest ihm nicht zu, dass Er größer ist, als dein Herz, und Er kennet alle Dinge, - o fasse Mut, dein Gott ist ein leutseliger, ein freundlicher, ein barmherziger Gott! - In- der Menschwerdung Christi endlich ist uns auch der Zugang eröffnet zu der Fülle aller Gnaden und alles Lebens; denn seine Menschheit wurde gleichsam die heilige Röhre, durch welche der Brunnen des Lebens, der in Gott und aus Gott ist, sich über die Menschheit ergießt; hier ist das Wasser der Vergebung der Sünden, auf das ewiglich nicht mehr dürstet, hier ist das Wohlgefallen des Vaters, der uns angenehm gemacht hat in dem Geliebten; hier ist der Becher des Friedens und der Freude im Heiligen </w:t>
      </w:r>
      <w:r>
        <w:lastRenderedPageBreak/>
        <w:t xml:space="preserve">Geiste, der ewiglich strömet; hier sind die Lebenskräfte der Erneuerung nach Leib, Seele und Geist; hier ist Erquickung für die Müden, hier ist Trost für die Trauernden, hier ist Balsam für die Verwundeten, hier ist Leben für die Sterbenden; hier Auferstehung für die Entschlafenen; hier das herrliche Ebenbild, in welches die Menschheit wieder erneuert und gestaltet und verklärt werden soll von einer Klarheit zu der Andern. Mit Einem Worte: Christus ist das Leben, das Leben ist erschienen: wir aber sollen herzunahen und schöpfen Gnade um Gnade. </w:t>
      </w:r>
    </w:p>
    <w:p w14:paraId="1842FFDF" w14:textId="77777777" w:rsidR="008A7782" w:rsidRDefault="008A7782" w:rsidP="008A7782">
      <w:pPr>
        <w:pStyle w:val="berschrift2"/>
      </w:pPr>
      <w:r>
        <w:t>II.</w:t>
      </w:r>
    </w:p>
    <w:p w14:paraId="5D5ECCBA" w14:textId="77777777" w:rsidR="008A7782" w:rsidRDefault="008A7782" w:rsidP="008A7782">
      <w:pPr>
        <w:pStyle w:val="StandardWeb"/>
      </w:pPr>
      <w:r>
        <w:t xml:space="preserve">1) So stellt uns die Geburtsstätte Jesu an die geöffnete Himmelspforte; aber sie stellt uns zweitens auch an die Wiege der erneuerten Menschheit. So herrlich und majestätisch der HErr auch von göttlicher und himmlischer Seite aus in die Welt eingeführt wurde, so niedrig und armselig war seine Geburt von menschlicher und irdischer Seite ans bestellt. Arme Fremdlinge und Pilgrimme, die nach weiter Reise endlich müde und matt beim Ziele ihrer Wallfahrt anlangen und vergebens an die Türen des überfüllten Bethlehems pochen, sind die Pflegeltern des wunderbaren Ankömmlings; ein mit genauer Not aufgefundener Stall, in dem sonst die Tiere ihren Bergungsort fanden, ist die Wohnstätte, in welcher Er an das Licht der Welt tritt; und eine Krippe ist seine Wiege. Entbehrung aller Art, Niedrigkeit und Armut bezeichnen die erste Stunde seines Lebens und Alles ist wie darauf berechnet, ihn in der Gestalt der größten Hilflosigkeit, der höchsten Entäußerung, vor das Auge unseres Geistes zu stellen. So ziemte es sich aber gerade für den, der der Stifter und Stammvater eines neuen Geschlechts und der zweite Adam für die erneuerte Menschheit werden sollte. Herrlich und mit äußerem Glanz umflossen trat der erste Adam auf den Schauplatz der irdischen Welt; erst nachdem durch die vorangegangene Schöpfung von fünf Tagen ihm seine Stätte bereitet und alles zu seinem Empfang gerüstet war, erschuf ihn das göttliche „Werde!“ als vollkommenen Mann; ohne die Schwachheit und Bedürfnisse des Kindesalters fühlen, und die Stufen des Mannesalters nach und nach ersteigen zu müssen, stand er alsobald da, fertig und vollkommen; und siehe! alle Geschöpfe dienten ihm und waren ihm unterwürfig, und wo er hinwandelte, da erschien er als Herr und König der ganzen sichtbaren Schöpfung. So war's aber dem nicht beschieden, der in der Gestalt des sündigen Fleisches kam, und von unten herauf dienen und entbehren und verleugnen und Gehorsam beweisen und das Verlorene suchen und das Verderbte wiederherstellen sollte. Beim ersten Menschen ging es von der Höhe in die Tiefe, vom Reichtum in die Armut, von der Herrlichkeit zur Niedrigkeit, vom Leben in den Tod. Beim Zweiten geht es rückwärts aus der Tiefe zur Höhe, aus dem Tod zum Leben, aus der Armut zum Reichtum, aus der Niedrigkeit zur Herrlichkeit, aus der Schmach' zur Majestät. </w:t>
      </w:r>
    </w:p>
    <w:p w14:paraId="18E0D6B0" w14:textId="77777777" w:rsidR="008A7782" w:rsidRDefault="008A7782" w:rsidP="008A7782">
      <w:pPr>
        <w:pStyle w:val="StandardWeb"/>
      </w:pPr>
      <w:r>
        <w:t xml:space="preserve">Denn dies ist der alleinige Weg, auf welchem uns geholfen werden konnte, dies das alleinige Mittel, wodurch unser Heil nach, dem Ratschluss der ewigen Weisheit begründet und ausgeführt werden sollte; dies die alleinige Straße, die zum Paradiese zurückführen konnte. Christus musste werden der Unwerteste, auf dass wir bei Gott zu Ehren kämen, - Christus musste werden der Verachtete, auf dass wir angenehm würden durch den Geliebten, - Christus musste arm werden, auf dass Er uns durch seine Armut reich machte; Christus musste für uns ein Fluch und ein Fegopfer werden, auf dass wir zu Gnade kämen. Nur durch diesen seligen und herrlichen Tausch, da Christus unsre Erniedrigung auf sich genommen, können wir seiner Herrlichkeit teilhaftig werden. Aber ebendarum können wir nur mit tiefem Erstaunen und mit heiliger Liebe bei der Krippe zu Bethlehem verweilen, weil uns dort die Weisheit des unerforschlichen Gottes auf Schweigen gebietende Weise entgegentritt. Denn wunderbar sind die Wege Gottes und unbegreiflich seine Gerichte; wer hat des HErrn Sinn erkannt, und wer ist sein Ratgeber gewesen? </w:t>
      </w:r>
    </w:p>
    <w:p w14:paraId="0498CC9F" w14:textId="77777777" w:rsidR="008A7782" w:rsidRDefault="008A7782" w:rsidP="008A7782">
      <w:pPr>
        <w:pStyle w:val="StandardWeb"/>
      </w:pPr>
      <w:r>
        <w:lastRenderedPageBreak/>
        <w:t xml:space="preserve">2) So stehen wir bei der Krippe an der Wiege der erneuerten Menschheit. Aber dort offenbart sich auch die Wiege des neuen Menschen, der in einem jeden Einzelnen zur Welt geboren werden soll. Nicht herrlich und vollkommen tritt der neue Mensch ins Leben; nein, er muss auch von unten anfangen, und durch mancherlei Mangel, Armut und Elend aufsteigen, und nur auf diesem Wege kann er ein vollkommener Mann werden in dem Maße des vollkommenen Alter's Christi. Ach wenn Christus geboren werden soll, wie ungern macht man ihm Platz; wenn er ein Unterkommen sucht, wie lange wird Er da im Menschenherzen weiter und weiter geschickt; wenn Er an die Türe pocht, wie mögen ihn die Wenigsten aufnehmen in ihre Gemächer; und wenn dann eine Seele ihn erkennt, und das Leben, das aus Gott ist, empfängt, ach, wie arm, wie verlassen liegt oft dieser Säugling da; wie ist es doch ein so niedriges Hütten- und Herzensdach, das Er zu seiner Geburtsstätte erwählt hat! Wie muss Er oft noch lange mit der Krippe sich begnügen, in welcher noch gar anderes Unedles seine Nahrung sucht! Wie gering und schwach ist noch die Erkenntnis, wie armselig die Erfahrung, wie ungelenk der Wille zum Guten! Aber Heil der Seele, die wenigstens Etwas von ihm erfahren, wenigstens doch ihm in sein Angesicht geschaut und Herz und Hände hat willig finden lassen, ihn zu beherbergen, zu bewirten und aufzunehmen! Mag die Erkenntnis auch schwach sein, - sie wird wachsen; mag die Erfahrung noch sehr armselig sein, - sie wird sich bereichern; mag der Wille auch noch schwach und unkräftig sein, - er wird sich kräftigen; denn wo Christus in einer Seele lebt, da erweist Er gar bald seine göttliche Gestalt, und trotz allen Elends, das die Seele verspürt, trotz aller Armut, die sie drückt, trotz aller Mängel und Gebrechen, die sie empfindet, leuchtet ihr doch die Freundlichkeit Gottes entgegen, der Glaube wächst, die Liebe entzündet sich. Ja wenn auch noch viel Schwachheit und Armut dabei ist, kann man doch auch schon von einer solchen Seele sprechen: stehe, eine Hütte Gottes bei den Menschen (Offenb. Joh. 21,3.). Er will in solchen Seelen wohnen und wandeln, - Er will ihr Gott und sie sollen sein Volk sein. O dass doch für uns Alle der heilige Tag des Geburtsfestes unseres HErrn auch eine solche herrliche Geburtsstätte des inneren Menschen werden möge, damit der Glaube geboren werde und die Hoffnung ihr Haupt erhebe! </w:t>
      </w:r>
    </w:p>
    <w:p w14:paraId="74EEA974" w14:textId="77777777" w:rsidR="008A7782" w:rsidRDefault="008A7782" w:rsidP="008A7782">
      <w:pPr>
        <w:pStyle w:val="berschrift2"/>
      </w:pPr>
      <w:r>
        <w:t>III. So stehen wir bei der Krippe in Bethlehem an der Wiege der erneuerten Menschheit im Großen und Einzelnen.</w:t>
      </w:r>
    </w:p>
    <w:p w14:paraId="02E7C21A" w14:textId="77777777" w:rsidR="008A7782" w:rsidRDefault="008A7782" w:rsidP="008A7782">
      <w:pPr>
        <w:pStyle w:val="StandardWeb"/>
      </w:pPr>
      <w:r>
        <w:t xml:space="preserve">Aber das Festevangelium führt uns noch einen Schritt weiter, und lässt uns hinantreten unter den Friedensbogen eines ewigen Gnadenbundes. Ihr erinnert euch Alle der herzerhebenden Geschichte von Noah, als er nach langer Wasserfahrt austrat aus dem Schiff auf dem Gebirge Ararat, und dem HErrn einen Altar errichtete zum Dank und zum Preis für die erlangte Errettung. Da ließ ihn derselbe in den Wolken den Bogen des ewigen Friedens erblicken, und gelobte es ihm, dass nicht aufhören solle Sommer und Winter, Frost und Hitze, Tag und Nacht; und Er daran ein Zeichen haben solle seiner ewig treuen und unveränderlichen Gottesgnade. </w:t>
      </w:r>
    </w:p>
    <w:p w14:paraId="100E15C6" w14:textId="77777777" w:rsidR="008A7782" w:rsidRDefault="008A7782" w:rsidP="008A7782">
      <w:pPr>
        <w:pStyle w:val="StandardWeb"/>
      </w:pPr>
      <w:r>
        <w:t xml:space="preserve">Steht nicht auch über der Krippe zu Bethlehem ein solcher Friedensbogen aufgerichtet, dessen helles Licht noch jetzt in unser Auge leuchtet? Was sollte denn die Klarheit des HErrn, die die Hirten umleuchtete, was sollte der Glanz, der in der Mitternachtsstunde über ihnen aufging, der umnachteten Welt dolmetschen und verkündigen? Gewiss nichts Anderes, als das teuerwerte Wort: es sollen wohl Berge weichen und Hügel hinfallen, aber meine Gnade soll nicht mehr weichen und der Bund meines Friedens soll nicht hinfallen (Jes. 54,10.). Die Engel wenigstens haben dieses Zeichen der Gnade Gottes so verstanden, - ja, diesen ewigen Friedensbund zwischen Gott und den Menschen, haben die Engel besungen, wenn sie das Wort anstimmten: Ehre sei Gott in der Höhe, und Friede auf Erden, und an den Menschen ein Wohlgefallen! </w:t>
      </w:r>
    </w:p>
    <w:p w14:paraId="0765F47F" w14:textId="77777777" w:rsidR="008A7782" w:rsidRDefault="008A7782" w:rsidP="008A7782">
      <w:pPr>
        <w:pStyle w:val="StandardWeb"/>
      </w:pPr>
      <w:r>
        <w:lastRenderedPageBreak/>
        <w:t xml:space="preserve">Ja, nachdem nun einmal der ewige dreieinige Gott in Christo Fleisch und Blut an sich genommen hat, - seitdem auf diese Weise Gottheit und Menschheit in Eines vereinigt ist und Er so die Menschheit in der Person Christi auf den Thron der Majestät und Herrlichkeit erhoben hat, so ist es unmöglich, dass Er nicht seine heiligen und seligen Gnadenabsichten an ihr zum Ziele führte; es ist unmöglich, dass Er das begonnene Werk ihrer Erneuerung, Verherrlichung und Verklärung einstellen oder gar liegen lassen könnte. Jetzt besteht fest der Gnadenbund Gottes: das Band Gottes, - es ist ja durch die innigen Bande des Leibes und Blutes zusammengeknüpft; so gewiss Christus Fleisch und Blut an sich genommen, so gewiss Er Mensch wurde und an Gebärden als ein Mensch erfunden wurde; so gewiss muss noch aus der Menschheit Etwas werden zum Lobe der herrlichen Gnade; und wie der Mensch am Anfang dastand als der Schmuck der ganzen sichtbaren Schöpfung, als das Ebenbild des unsichtbaren Gottes, - so muss endlich der Leib Christi dastehen, befasst unter ihm, dem Haupte, und erneuert zu unvergänglicher Schönheit, Würde und Herrlichkeit. Mag auch der Satan noch sein Wesen haben in den Kindern des Unglaubens; mag auch noch viel Unfriede und Zwietracht durch die Welt toben: der wird sein Werk vollenden, der es angefangen, - dem alle Macht gegeben ist im Himmel und auf Erden. </w:t>
      </w:r>
    </w:p>
    <w:p w14:paraId="6D617304" w14:textId="77777777" w:rsidR="008A7782" w:rsidRDefault="008A7782" w:rsidP="008A7782">
      <w:pPr>
        <w:pStyle w:val="StandardWeb"/>
      </w:pPr>
      <w:r>
        <w:t xml:space="preserve">O wie darf sich der Glaube freuen, bis der prophetische Lobgesang: Ehre sei Gott in der Höhe, Friede auf Erden, und den Menschen ein Wohlgefallen, - dann in seine vollkommene Erfüllung gegangen sein wird, wenn Friede aus Erden und im Himmel herrscht, wenn das Wohlgefallen des dreieinigen Gottes auf aller Kreatur ruhen, und Gott sein wird Alles in Allem. Dahin zielt durch die Menschwerdung Christi der ganze Reichsplan Gottes; denn von ihm, und durch ihn, und zu ihm sind alle Dinge, - ihm sei Ehre in Ewigkeit. Amen. </w:t>
      </w:r>
    </w:p>
    <w:p w14:paraId="4E865A36" w14:textId="77777777" w:rsidR="008A7782" w:rsidRDefault="008A7782" w:rsidP="008A7782">
      <w:pPr>
        <w:pStyle w:val="berschrift1"/>
      </w:pPr>
      <w:r>
        <w:t>Hofacker, Wilhelm - Am Christfest Zweite Predigt.</w:t>
      </w:r>
    </w:p>
    <w:p w14:paraId="133FA9E7" w14:textId="77777777" w:rsidR="008A7782" w:rsidRDefault="008A7782" w:rsidP="008A7782">
      <w:pPr>
        <w:pStyle w:val="StandardWeb"/>
      </w:pPr>
      <w:r>
        <w:t xml:space="preserve">Text: Ephes. 1, 3-8, </w:t>
      </w:r>
    </w:p>
    <w:p w14:paraId="0C65C60F" w14:textId="77777777" w:rsidR="008A7782" w:rsidRDefault="008A7782" w:rsidP="008A7782">
      <w:pPr>
        <w:pStyle w:val="StandardWeb"/>
      </w:pPr>
      <w:r>
        <w:rPr>
          <w:rStyle w:val="Fett"/>
          <w:rFonts w:eastAsiaTheme="majorEastAsia"/>
        </w:rPr>
        <w:t>Gelobet sei Gott und der Vater unsers HErrn Jesu Christi, der uns gesegnet hat mit allerlei geistlichem Segen in himmlischen Gütern durch Christum. Wie Er uns denn erwählet hat durch denselbigen, ehe der Welt Grund gelegt war, dass wir sollten sein heilig und unsträflich vor Ihm in der Liebe, und hat uns verordnet zur Kindschaft gegen Ihn selbst durch Jesum Christ nach dem Wohlgefallen seines Willens zu Lob seiner herrlichen Gnade, durch welche Er uns hat angenehm gemacht in dem Geliebten, an welchem wir haben die Erlösung durch sein Blut, nämlich die Vergebung der Sünden, nach dem Reichtum seiner Gnade, welche uns reichlich widerfahren ist durch allerlei Weisheit und Klugheit.</w:t>
      </w:r>
      <w:r>
        <w:t xml:space="preserve"> </w:t>
      </w:r>
    </w:p>
    <w:p w14:paraId="376BD756" w14:textId="77777777" w:rsidR="008A7782" w:rsidRDefault="008A7782" w:rsidP="008A7782">
      <w:pPr>
        <w:pStyle w:val="StandardWeb"/>
      </w:pPr>
      <w:r>
        <w:t xml:space="preserve">Gehe heraus und tritt auf den Berg vor den HErrn! Dieses Wort erging einst an Elias, als er auf dem Berge Horeb angelangt war, wo er einer Offenbarung Gottes gewürdigt werden sollte. Die Nähe des Unnahbaren tat sich ihm kund in den Schrecken der im Aufruhr befindlichen Schöpfung, im Sturm, im Erdbeben, im Feuer. Aber der HErr war nicht im Sturme, nicht im Erdbeben, nicht im Feuer, sondern in dem stillen, sanften Sausen, bei welchem Elias sein Angesicht verhüllte, und in tiefer Beugung der Befehle seines Gebieters harrte. Die Schauer der Anbetung durchrieselten seine Gebeine; der enge Eingang der Felskluft, in welcher er sich befand, däuchte ihm zum Tor der Ewigkeit sich zu erweitern, und was er in diesen Augenblicken empfand, fühlte und kostete, war Vorschmack himmlischer Eindrücke und Vorgenuss der Kräfte einer zukünftigen Welt. Einer ähnlichen Offenbarung des HErrn, meine Lieben, werden wir an jedem Christfeste gewürdigt. Auch an uns ergeht da der Ruf: steige herauf auf die Zinne der Andacht und blicke nach Bethlehem und tritt vor den HErrn! Der Unnahbare ist dir da nahe geworden; der Unsichtbare in die Sichtbarkeit </w:t>
      </w:r>
      <w:r>
        <w:lastRenderedPageBreak/>
        <w:t xml:space="preserve">herausgetreten, der, Ewige auf die unterste Sprosse der Zeitlichkeit herniedergestiegen; und damit ja kein Schrecken und kein Zagen dich befalle, siehe! so hat Er alle Abzeichen seiner Majestät und Herrlichkeit von sich getan, und ist dir in Armut und Niedrigkeit entgegengekommen, und zeigt dir nun sein Antlitz in Demut und Knechtsgestalt. Nicht im Gesetzesdonner vom Sinai her, nicht in den zuckenden Flammen seiner furchtbaren Zorngerichte, nicht im Schelten seiner Gerechtigkeit, vor dem auch der Erde Gründe beben: nein, im stillen sanften Sausen seiner holdseligen Freundlichkeit und Sünderliebe hat Er sich uns hier geoffenbart, auf dass die Zaghaften getrost, die Blöden mutig, die Schüchternen beherzt werden und mit Danksagung vor den Sohn der ewigen Liebe sich stellen, in welchem uns beucht hat der Aufgang aus der Höhe, auf dass Er unsere Füße richte auf den Weg des Friedens. </w:t>
      </w:r>
    </w:p>
    <w:p w14:paraId="3F30C653" w14:textId="77777777" w:rsidR="008A7782" w:rsidRDefault="008A7782" w:rsidP="008A7782">
      <w:pPr>
        <w:pStyle w:val="StandardWeb"/>
      </w:pPr>
      <w:r>
        <w:t xml:space="preserve">Es ist ein weiter und großartiger Gesichtskreis, der sich uns eröffnet, wenn wir an die Krippe zu Bethlehem treten und die Wunder ins Auge fassen, die hier unserem Geiste aufgeschlossen werden. Ein solcher Anblick erfordert aber eitel gläubige Herzen, wie dem Apostel Paulus eines inwohnte, der in unserer Epistel uns den Blick wunderbar zu schärfen und unsern Sehkreis ins Unendliche hinaus zu erweitern versteht. Seinen Fingerzeigen wollen wir folgen, wenn wir den weiten Gesichtskreis überschauen, welchen der heutige Festtag unserem Glaubensauge eröffnet. </w:t>
      </w:r>
    </w:p>
    <w:p w14:paraId="4D352DF3" w14:textId="77777777" w:rsidR="008A7782" w:rsidRDefault="008A7782" w:rsidP="008A7782">
      <w:pPr>
        <w:pStyle w:val="StandardWeb"/>
      </w:pPr>
      <w:r>
        <w:t xml:space="preserve">Wir wollen untersuchen - wie weit zurück - - wie hoch hinan - - wie fern hinaus - </w:t>
      </w:r>
    </w:p>
    <w:p w14:paraId="0C30AE47" w14:textId="77777777" w:rsidR="008A7782" w:rsidRDefault="008A7782" w:rsidP="008A7782">
      <w:pPr>
        <w:pStyle w:val="StandardWeb"/>
      </w:pPr>
      <w:r>
        <w:t xml:space="preserve">er uns schauen lehrt. </w:t>
      </w:r>
    </w:p>
    <w:p w14:paraId="429A9BF4" w14:textId="77777777" w:rsidR="008A7782" w:rsidRDefault="008A7782" w:rsidP="008A7782">
      <w:pPr>
        <w:pStyle w:val="berschrift2"/>
      </w:pPr>
      <w:r>
        <w:t>I.</w:t>
      </w:r>
    </w:p>
    <w:p w14:paraId="405DC864" w14:textId="77777777" w:rsidR="008A7782" w:rsidRDefault="008A7782" w:rsidP="008A7782">
      <w:pPr>
        <w:pStyle w:val="StandardWeb"/>
      </w:pPr>
      <w:r>
        <w:t xml:space="preserve">1) Der heutige Festtag fordert uns vor allen Dingen auf, weit zurück zu blicken. Die Gedenktage, welche die Menschen hienieden feiern, beziehen sich meistens auf Begebenheiten, die erst vor Jahrzehenten oder höchstens vor einem Jahrhundert sich zugetragen haben. Wenn es hoch kommt, so sind es dreihundert Jahre, auf die man zurückgeht, als auf den Wendepunkt der neueren Zeit, wie z. B. bei den Erinnerungstagen der Reformation und ihrer Einführung. Weiter zurück gibt es selten einen allgemein wichtigen, der Feier und der Berücksichtigung werten Gedächtnistag. Es ist dies auch natürlich. Denn je mehr man mit der großen Karawane der Menschheit bei ihrem Zug durch die Wüste der Zeit vorwärts schreitet, je mehr man sich von den für gewisse Völker und vergangene Geschlechter auch noch so wichtigen und bedeutsamen Weltbegebenheiten entfernt: desto mehr verlieren sie an Bedeutung für uns, die spät geborenen Enkel; desto mehr fallen sie der Geschichte und im gewöhnlichen Volksleben der Vergessenheit anheim. Auf der großen und weiten Ebene, welche die wandernde Menschheit hinter sich lässt, sieht man am Ende nichts mehr als Gräber, und auch diese werden von der Totenschaufel der unaufhaltsamen Zeit geebnet und dem Erdboden gleich gemacht. So nun ist's mit dem Gegenstand unseres heutigen Festtages nicht. Er weist uns zwar zurück auf eine Begebenheit, die schon vor achtzehn Jahrhunderten sich ereignet hat; aber ihre volle, unverkümmerte Bedeutung hat sie durch alle achtzehn Jahrhunderte gleichmäßig behalten und wird dieselbe auch ungeschmälert fernerhin behalten bis aus Ende der Tage. Ja wenn die Welt auch Tausende von Jahren von jetzt an noch zu stehen hätte, wenn Hunderte und Tausende von Geschlechtern kämen und gingen, und wenn auch jedes kommende Jahrzehent immer denkwürdigere Begebenheiten zu bringen hätte: - die Begebenheit, deren Gedächtnis wir heute festlich begehen, wird nicht veralten, und alle kommenden Generationen werden noch, auch wenn schon der große Weltabend eingebrochen sein wird, wie wir, zurückblicken nach Bethlehem, auf diese wunderbare Stätte des Segens und des Heils, auf diesen Schauplatz einer nach ihrer Höhe und </w:t>
      </w:r>
      <w:r>
        <w:lastRenderedPageBreak/>
        <w:t xml:space="preserve">Tiefe, nach ihrer Länge und Breite gleich unermesslichen Tat des lebendigen Gottes. Denn Bethlehem ist die Mitte und der Wendepunkt der Zeiten. Wie auf diesen Punkt alles Sehnen und alles Verlangen der Väter des Alten Bundes vorwärts ging; wie ihr hoffender Glaubensblick auf diesem Städtlein ruhte, von wo der Stern Jacobs aufleuchten und die Sonne der Gerechtigkeit aufgehen sollte mit dem Heil unter ihren Flügeln: - so blicken wir jetzt rückwärts auf diesen Glanzpunkt der Offenbarungen Gottes, auf diesen teuren Mutterort unserer heiligsten Glaubensgüter. Gelobet sei Gott und der Vater unsers Herrn Jesu Christi, der uns gesegnet hat mit allerlei geistlichem Segen in himmlischen Gütern durch Christum - so ruft deswegen mit heiliger Inbrunst der Apostel beim Blick auf die Segensfülle aus, die der Erscheinung Jesu Christi entströmte und mit heiligen Gnadengüssen über die Menschheit sich ausbreitete. So muss aber auch unser Herz mit Dank und Freude sprechen, wenn unser Auge auf Bethlehem ruht, wo für uns die ewig reiche Quelle des Heils, des Friedens, des ewigen Lebens entquollen ist. Das Licht, das uns jetzt umstrahlt im Tal der Todesschatten, der Trost, der Uns jetzt erquickt in unsern Kümmernissen, der Friede, der uns emporrichtet im Druck der Welt, die Kraft, die uns von Oben herab zu Teil wird in aller Schwachheit, der Glaube, der uns stark macht in der Anfechtung, die Hoffnung, die unser Haupt mit einem Siegeskranz umzieht selbst im letzten Kampf: wo ist die letzte Quelle von allen diesen Segnungen zu suchen und zu finden? wo anders als in Bethlehem? wo anders, als in jener Tat der ewigen Liebe, kraft der sie arm wurde, um uns zu bereichern, niedrig, um uns zu erhöhen, verachtet, um uns zu Ehren zu bringen, ein Kind des Staubes und des Todes, um uns, zur Herrlichkeit und zum Leben emporzuführen. Ja, in jenem kleinen Städtlein ist ein Segensstrom entsprungen, der alle Jahrhunderte durchwandern, alle Herzensfluren bewässern, alle Durstende und Schmachtende laben kann und an dessen fruchtbarem Gestade wir friedlich uns anbauen dürfen, ohne jemals Mangel zu leiden an irgend einem Gute. Und darum ziemt es sich, dass wir heute, auf jene Segensstätte rückwärts blickend, in die Harfe des Dankes greifen und mit Paulus frohlocken: Gelobet, gelobet sei Gott, der Vater unsers HErrn Jesu Christi, der uns gesegnet hat mit allerhand geistlichem Segen in himmlischen Gütern durch Christum. - </w:t>
      </w:r>
    </w:p>
    <w:p w14:paraId="68DD7B9E" w14:textId="77777777" w:rsidR="008A7782" w:rsidRDefault="008A7782" w:rsidP="008A7782">
      <w:pPr>
        <w:pStyle w:val="StandardWeb"/>
      </w:pPr>
      <w:r>
        <w:t xml:space="preserve">2) Jedoch auch mit Bethlehem haben wir den letzten Punkt noch nicht erreicht, auf den unser heutiger Festtag uns. zurückweist. Wir müssen die Fernröhre des Glaubens noch einmal an unser Auge nehmen, und Von Paulus in unserem Texte in einen noch viel tieferen Hintergrund uns zurückweisen lassen. Die Menschwerdung Gottes in der Fülle der Zeit, das tiefe, gottselige Geheimnis: „Gott ist geoffenbart im Fleisch,“ ist kein Einfall von gestern her, sondern ein Ratschluss von Ewigkeit. Darum fügt Paulus seinem Lobpsalme das tiefe und bedeutsame Wort bei: wie Er uns denn erwählt hat durch Christum vor Grundlegung der Welt. Ihr sehet, meine Lieben, wir haben über Bethlehem hinaus noch eine gute Strecke weiter rückwärts zu blicken, nämlich in die heiligen, unermesslichen Räume der Ewigkeit. Das, was in Bethlehem geschah vor 1800 Jahren, das war nur die Ausführung dessen in der Zeit, was seit den ewigen Ewigkeiten im Plane der himmlischen Weisheit und Liebe gelegen. Ehe ein Stein von Bethlehem aufgerichtet war, ehe ein Abraham seine Herden durch die Gaue Canaans trieb, ehe ein Adam geschaffen und gefallen war, selbst ehe die Fundamente der Erde und der Welt gelegt worden waren, ja ehe noch ein Seraph vor Gott stand: - damals schon war diese Tat der ewigen Liebe beschlossen, damals schon dieses Wunder der Herablassung des dreimal Heiligen zum Heile der Sünder verordnet, damals schon die Mitte der Zeiten ausersehen, in welcher das Leben erscheinen und heilend und verklärend die Menschheit durchdringen sollte. Unser Glaubensblick schaut deswegen heute mit Staunen zurück in die Fernen der unendlichen Ewigkeit. Aber nicht leer und öde liegt sie vor uns; nicht in einer unterschiedslosen, nebelgrauen Weite verliert sich unser Auge. Nein! sie ist, wie der sternbesäte Himmel in den tausend und aber tausend Lichtern, die er angezündet, dem Auge immer wieder Ruhepunkte bietet, besäet und bevölkert mit lauter Friedensgedanken einer grundlosen Erbarmung und Liebe. Wie etwa ein liebendes Elternherz schon Tage und </w:t>
      </w:r>
      <w:r>
        <w:lastRenderedPageBreak/>
        <w:t xml:space="preserve">Wochen vor Weihnachten sich mit dem Gedanken beschäftigt, wie es seine Lieblinge überraschen und erfreuen wolle, wie es sich im Geiste schon weidet an der Freude, die es zu bereiten gedenkt: so beschäftigte sich - um menschlich davon zu reden - die ewige Vaterliebe unsers Gottes, ehe noch die Menschheit geschaffen war, mit dem Gedanken an die höchste und herrlichste Weihnachtsgabe, die Er der armen, tiefgefallenen Welt einst bescheren wolle, mit der Dahingabe des Sohnes, als des tatsächlichen Pfandes Seiner unendlichen Huld und Gnade. Und darum hat wohl ein Johannes recht, wenn er trunken von den Lebensblicken, die er in die Tiefen der Gottheit tut, nur auszurufen vermag: Gott ist die Liebe. Darum hat wohl ein Paulus recht, wenn er, staunend über das Wunder der Liebe Gottes in Christo, den vollwichtigen Schluss zieht: welcher Seines eigenen Sohnes nicht hat verschonet, sondern hat Ihn für uns Alle dahingegeben, sollte der uns mit Ihm nicht Alles schenken? Und nun verstehen wir auch, warum der Heiland selber, ergriffen von einem heiligen Schauer der Bewunderung, ausrief: also, also hat Gott die Welt geliebt, dass Er ihr Seinen eingeborenen Sohn gab. Ja in der Tat - beim Rückblick auf die Wundertat der ewigen Liebe, die in Bethlehem sich ereignete, bei dem Rückblick auf den Ratschluss der himmlischen Weisheit und Gnade, die diese Tat seit Ewigkeit her verordnet hat, bleibt uns nichts übrig, als anbetend niederzufallen und zu sagen: </w:t>
      </w:r>
    </w:p>
    <w:p w14:paraId="13DC4DB1" w14:textId="77777777" w:rsidR="008A7782" w:rsidRDefault="008A7782" w:rsidP="008A7782">
      <w:pPr>
        <w:pStyle w:val="StandardWeb"/>
      </w:pPr>
      <w:r>
        <w:t xml:space="preserve">O ewiger Abgrund der seligen Liebe </w:t>
      </w:r>
      <w:r>
        <w:br/>
        <w:t xml:space="preserve">In Jesu Christo aufgetan! </w:t>
      </w:r>
      <w:r>
        <w:br/>
        <w:t xml:space="preserve">Wie brennen, wie flammen die feurigen Triebe, </w:t>
      </w:r>
      <w:r>
        <w:br/>
        <w:t>Die kein Verstand begreifen kann!</w:t>
      </w:r>
      <w:r>
        <w:br/>
        <w:t>Wen liebest Du? Sünders die schnöde Zucht.</w:t>
      </w:r>
      <w:r>
        <w:br/>
        <w:t xml:space="preserve">Wen segnest Du? Kinder, die Dir geflucht. </w:t>
      </w:r>
      <w:r>
        <w:br/>
        <w:t xml:space="preserve">O gutes, o seliges, o heiliges Wesen, </w:t>
      </w:r>
      <w:r>
        <w:br/>
        <w:t xml:space="preserve">Du hast Dir was Schlechtes zur Kindschaft erlesen! </w:t>
      </w:r>
    </w:p>
    <w:p w14:paraId="059D4B5B" w14:textId="77777777" w:rsidR="008A7782" w:rsidRDefault="008A7782" w:rsidP="008A7782">
      <w:pPr>
        <w:pStyle w:val="berschrift2"/>
      </w:pPr>
      <w:r>
        <w:t>II.</w:t>
      </w:r>
    </w:p>
    <w:p w14:paraId="7E60A38B" w14:textId="77777777" w:rsidR="008A7782" w:rsidRDefault="008A7782" w:rsidP="008A7782">
      <w:pPr>
        <w:pStyle w:val="StandardWeb"/>
      </w:pPr>
      <w:r>
        <w:t xml:space="preserve">1) In eine unabsehbare Weite heißt uns also unser heutiger Festtag zurückblicken; aber auch zu einer schwindelnden Höhe nötigt Er uns hinabzuschauen. Auf den ersten Blick zwar scheint diese Zumutung eine widersprechende und ungegründete. Denn der HErr selber, auf den ja vor Allem das Auge des Glaubens gerichtet sein muss, erscheint uns am heutigen Festtag nicht als der HErr in der Höhe, sondern als das schwache Menschenkind im Staube. Heute sehen wir Ihn nicht vor uns, wie Ihn Jesajas (Jes. 6, 1. Joh. 12,41.) sah, mit Licht, und Klarheit umflossen und mit Himmelsglorie angetan; auch nicht wie die Jünger Ihn sahen auf dem Tabor oder auf dem Himmelfahrtsberge. O nein! Er liegt vor uns in der Krippe der Selbstentäußerung, im Schoße der Armut, in den Windeln der Niedrigkeit. Wir sehen Ihn in einer Tiefe, vor der wir uns entsetzen müssen. Denn tiefer herab konnte der Ewige, der Schöpfer aller Dinge, nicht steigen, als dass Er ein lallendes, ein wimmerndes Kind wurde, das nicht einmal Aufnahme fand in seinem Eigentum. Nein! wenn irgendwo, so erscheint hier der HErr auf der untersten Stufe Seiner Erniedrigung. Aber dagegen auf einer um so erstaunlicheren Himmelshöhe erblicken wir in Bethlehem unsere arme, schwache, sündige Menschennatur,. die nicht höher geehrt, nicht herrlicher geadelt werden konnte, als durch die Menschwerdung des eingeborenen Sohnes Gottes. In dieser unbegreiflichen Herablassung haben wir den unzweideutigsten, mit einem ewigen Gottessiegel versehenen Adelsbrief vor uns, welcher der herabgekommenen, in Schmach und Verachtung versunkenen Menschenfamilie vom höchsten Herrscherstuhle aus wieder zugefertigt worden ist. Seitdem wir Ihn, den Sohn des Höchsten, zu unserem Geschlechte zählen dürfen, seitdem Er sich nicht geweigert hat, unser Fleisch und Blut an Sich zu nehmen und uns in Allem gleich zu werden, ausgenommen die Sünde: seitdem haben wir die in Adam verlorene Menschenwürde wieder </w:t>
      </w:r>
      <w:r>
        <w:lastRenderedPageBreak/>
        <w:t xml:space="preserve">erlangt; seitdem sind wir in alle Rechte und Ehren, die wir durch seine und unsere Schuld eingebüßt, wieder eingesetzt, und an unserem Menschennamen haftet vor Gott und allen heiligen Engeln kein Makel und lein Flecken mehr. Wir haben ja an Ihm, wie Paulus in unserer Epistel sagt, die Erlösung durch Sein Blut, nämlich die Vergebung der Sünden. Seine sündlose Geburt heiligt unsere sündliche Geburt, Seine Kindheit unsere Kindheit, Sein Jünglingsalter unser Jünglingsalter, Sein Mannesalter unser Mannesalter, Sein Leben unser Leben, Sein Leiden unser Leiden, Sein Wandel unsern Wandel, Seine Arbeit unsere Arbeit, Sein Tod unsern Tod. Was wir in Adam verloren, ist in Christo erstattet; der Bann ist gelöst, der Fluch getilgt, dem Verderben gesteuert, Gerechtigkeit und Friede wiedergebracht. Halleluja! </w:t>
      </w:r>
    </w:p>
    <w:p w14:paraId="5C6F0242" w14:textId="77777777" w:rsidR="008A7782" w:rsidRDefault="008A7782" w:rsidP="008A7782">
      <w:pPr>
        <w:pStyle w:val="StandardWeb"/>
      </w:pPr>
      <w:r>
        <w:t xml:space="preserve">Am Christfeste feiert die Menschheit ihr Wiedergenesungsfest von einer langen und furchtbaren Krankheit. Das Gift der Sünde war ihr in das innerste Lebensmark gedrungen; der Aussatz der Übertretung an allen ihren Poren und Gliedern herausgetreten; sie wurde eine Beute des Verderbens, ein Raub des Todes. Da half kein Gesetz und keine Drohung, keine Verheißung und kein Lohn, da half nur Eines - die Einpflanzung eines neuen Lebensreises in den alten verdorrten Stamm; und siehe! mit ihm begann das Alte sich wieder zu verjüngen, das Verdorrte sich wieder zu belauben und das Abgestorbene zu grünen und zu blühen; und jetzt steht er noch im Garten der Liebe Gottes, der Menschheitsbaum, um seine Frucht zu spenden zu seiner Zeit. O frohlocke, mein Herz, dass du auch ein Schoß bist an diesem erneuerten Stamm! freue dich, dass Der, der das Leben der Menschheit ist, auch in dich Sein Leben und Seinen Geist gegeben hat, dadurch du genesen und wiederhergestellt werden kannst zu unvergänglicher Jugendblüte! Christus verwelket nicht, darum wirst auch du nicht verwelken! Lass auch verblühen deines Leibes Gestalt, lass auch zum Grabe sich neigen dein, verweslich Gebein, ja lass auch deines Geistes Kräfte sich verzehren und walten im irdischen Jammertal: Christus ist dem Leben; darum wirst auch du leben und nicht sterben und die Frucht des Dankes und der Anbetung als heiliges Lobopfer Ihm einst noch zu Füßen legen. </w:t>
      </w:r>
    </w:p>
    <w:p w14:paraId="29B67412" w14:textId="77777777" w:rsidR="008A7782" w:rsidRDefault="008A7782" w:rsidP="008A7782">
      <w:pPr>
        <w:pStyle w:val="StandardWeb"/>
      </w:pPr>
      <w:r>
        <w:t xml:space="preserve">2) So hoch hinan lässt uns das Christfest schauen. Aber glaubt ihr nun, meine Lieben, damit haben wir die Spitze dieser Höhe erreicht? Mit Nichten. Noch höher hinan heißt uns unser heutiger Festtag blicken. Nicht bloß erstattet, nicht bloß wiedergebracht ist uns durch die Menschwerdung des Sohnes Gottes, was wir durch unsern tiefen Fall verloren haben; noch weit mehr, noch überschwänglich Größeres hat die ewige Liebe an geistlichen Segnungen und an himmlischem Heil uns in den Schoß geschüttet. Nicht bloß den alten Adel hat sie uns erneuert, aus dem wir herabgesunken waren; nein! sie hat uns gekrönt, königlich gekrönt mit Gnade und Barmherzigkeit. Davon ist das Herz des Apostels so voll, wenn er in unserer Epistel sagt: Er hat uns angenehm gemacht in dem Geliebten und hat uns verordnet zur Kindschaft gegen Sich selbst, auf dass wir sollten sein heilig und unsträflich vor Ihm in der Liebe. </w:t>
      </w:r>
    </w:p>
    <w:p w14:paraId="578FA510" w14:textId="77777777" w:rsidR="008A7782" w:rsidRDefault="008A7782" w:rsidP="008A7782">
      <w:pPr>
        <w:pStyle w:val="StandardWeb"/>
      </w:pPr>
      <w:r>
        <w:t xml:space="preserve">Ja, meine Lieben, durch den Sohn der ewigen Liebe, der sich heute mit unserer Menschheit vermählt hat und in eine innig nahe und unauflösliche Gemeinschaft mit ihr getreten ist, werden wir vor den Vater der Herrlichkeit gestellt nicht bloß wie ein armer Sünder, der Gnade erlangt, nicht bloß wie ein Verbrecher, gegen den das Todesurteil aufgehoben wird, nicht bloß wie ein Schuldner, dem seine Schuldenmasse getilgt, und bei dem das Gerichtsverfahren eingestellt wird; - nein! in dem Geliebten sind wir nun angenehm vor dem Vater) wie königliche Söhne, die der erstgeborene Bruder nach langer Verbannung vor das Angesicht des versöhnten Vaters zurückbringt, wie ebenbürtige Kinder, die wiederum eingesetzt werden in den Besitz aller Reichs- und aller Gnadenschätze, wie rechtmäßige Erben, die berufen sind mitzuherrschen und mitzuregieren. Das ist die herrliche Höhe, zu der die Menschwerdung des Sohnes Gottes uns führen will; wir sollen sein Söhne Gottes und Erstlinge der Kreaturen also </w:t>
      </w:r>
      <w:r>
        <w:lastRenderedPageBreak/>
        <w:t xml:space="preserve">dass selber die Engel Gottes uns beneiden müssen um das Diadem der Gnade, das unsere Stirne ziert, und um den Siegelring des väterlichen Wohlgefallens, dessen wir uns in Christo freuen, als teilhaftig geworden der göttlichen Natur. Und hier sind wir denn wirklich bei dem Gipfelpunkte, bei der Krone aller Wunder Gottes angelangt. Das ist die äußerste Gedankenhöhe, die ein Menschengeist in seliger Glaubens-Gewissheit ersteigen kann. Zu unsern Häuptern ist da ungetrübter und ewiger Sonnenschein; zu unsern Füßen liegt die Welt; wir selber aber sind Könige und Priester in Gottes Reich. Söhne des Staubes sollen Söhne Gottes, Kinder des Todes Herren der Schöpfung, Erben des Verderbens Erben der Herrlichkeit sein. Armes Volk des HErrn, noch mit so manchem Elend der Sünde belastet, und meist mit gebeugtem Haupt im Tal der Todesschatten wandelnd, zu dieser heiligen Höhe blicke hinan, zu der du erkoren bist in Christo Jesu! Durch diesen Blick erhebe dich stets wieder aufs neue zum schönen Siegeslauf! Dann wird es dir nicht mehr so schwer werden, den Staub der Sünde, der dir immerdar anklebet und dich träge macht, von dir zu schütteln; und auch die Leiden dieser Zeit werden dir hinfort nicht zu gewichtig dünken, um sie mit hoffender Geduld zu tragen in diesem irdischen Prüfungsstande; sind sie doch nicht wert der Herrlichkeit, die an dir soll geoffenbart werden. Ja auch der Tod wird nicht mehr bloß als das Gespenst der Schrecken und des Grauens dir erscheinen, wenn du ihn im Spiegel der Erniedrigung Christi beschaust; du wirst in ihm die Pforte des Lebens erkennen, durch welche hindurch Jesus dich zum wahrhaftigen Leben und zu himmlischer Vollendung führt. Denn </w:t>
      </w:r>
    </w:p>
    <w:p w14:paraId="3CBC3E70" w14:textId="77777777" w:rsidR="008A7782" w:rsidRDefault="008A7782" w:rsidP="008A7782">
      <w:pPr>
        <w:pStyle w:val="StandardWeb"/>
      </w:pPr>
      <w:r>
        <w:t xml:space="preserve">In Ihm ist nun die Menschheit ausgesöhnet, </w:t>
      </w:r>
      <w:r>
        <w:br/>
        <w:t xml:space="preserve">Die Reinigkeit der Seele wiederbracht;, </w:t>
      </w:r>
      <w:r>
        <w:br/>
        <w:t xml:space="preserve">Sie ist als Braut der Gottheit nun gekrönt, </w:t>
      </w:r>
      <w:r>
        <w:br/>
        <w:t xml:space="preserve">Da sie der Himmel selbst so herrlich macht, </w:t>
      </w:r>
      <w:r>
        <w:br/>
        <w:t>Die Menschheit ist nun ganz erneut,</w:t>
      </w:r>
      <w:r>
        <w:br/>
        <w:t xml:space="preserve">Und als ein reiner Thron der Gottheit eingeweiht. </w:t>
      </w:r>
    </w:p>
    <w:p w14:paraId="1CB4308C" w14:textId="77777777" w:rsidR="008A7782" w:rsidRDefault="008A7782" w:rsidP="008A7782">
      <w:pPr>
        <w:pStyle w:val="berschrift2"/>
      </w:pPr>
      <w:r>
        <w:t>III.</w:t>
      </w:r>
    </w:p>
    <w:p w14:paraId="47B726E0" w14:textId="77777777" w:rsidR="008A7782" w:rsidRDefault="008A7782" w:rsidP="008A7782">
      <w:pPr>
        <w:pStyle w:val="StandardWeb"/>
      </w:pPr>
      <w:r>
        <w:t xml:space="preserve">Zu einer unermesslichen Höhe lässt die Geburt Christi uns hinanblicken; aber endlich auch noch hinaus in eine weite Ferne; und das sei das Letzte, worauf sich noch unsere Aufmerksamkeit lenkt. </w:t>
      </w:r>
    </w:p>
    <w:p w14:paraId="585B4C2B" w14:textId="77777777" w:rsidR="008A7782" w:rsidRDefault="008A7782" w:rsidP="008A7782">
      <w:pPr>
        <w:pStyle w:val="StandardWeb"/>
      </w:pPr>
      <w:r>
        <w:t xml:space="preserve">1) Der große und anbetungswürdige Ratschluss der Erlösung und Versöhnung im menschgewordenen Gottes-Sohne ist bei weitem noch nicht vollendet. Nur erst einige Äste und Zweige am großen Menschheitsbaume bringen ihre Blüten und Früchte zum Preise Gottes; nur erst Anfange dazu sind gemacht, den Brachacker der Welt anzubauen und ihn zu einem Garten Gottes umzuwandeln. Die ersten Weihnachtsprediger, die lieben Engel, die den Heiland so festlich begrüßten, haben mit ihrer Predigt noch keinen allumfassenden Anklang gefunden. Sie sangen: „Ehre sei Gott in der Höhe!“ und siehe! in der Tiefe da unten wollen noch so wenig Menschenherzen mit Wort und Tat in diesen Lobpsalm einstimmen. Sie sangen: „Friede auf Erden“ und stehe! die Geißel des Kriegs wird noch über Nationen und Völker geschwungen und Zank und Streit entzweit noch Tausende von Gemütern. Sie sangen: „an den Menschen ein Wohlgefallen“ und siehe! an wie Wenigen kann der Vater der Herrlichkeit ein wirkliches Wohlgefallen haben als an geheiligten Gefäßen Seiner Gnade, als an lebendigen Gliedern des Leibes Christi, als an blühenden Neben des heilbringenden Weinstocks! Ja ganze Länder und ganze Volksgebiete gibt es noch auf dem weiten Erdenrund, wo die Festglocke des heutigen Tags nicht ertönte, die Weihnachtskerze des Evangeliums noch nicht angezündet wurde, und der Tisch der himmlischen Bescherung noch nicht sich gedeckt hat. Wird es so bleiben auf Erden? wird in alle Jahrtausende hinein Dunkelheit die Erde bedecken und Todesschatten die Völker? Auf diese Frage antwortet </w:t>
      </w:r>
      <w:r>
        <w:lastRenderedPageBreak/>
        <w:t xml:space="preserve">unser heutiger Festtag nicht mit Worten, sondern mit Tatbeweisen. Hebet eure Augen auf, spricht er zu uns, und sehet in das Feld; es ist schon weiß zur Ernte! Hat Gott einmal das größte aller Wunder getan, hat Er sich selber, als das wahrhaftige Leben, der Menschheit eingepflanzt und eingesenkt: - gewiss, dann kann Er es auch an dem daraus fließenden Wunder nicht fehlen lassen, einen neuen Schöpfungs-Odem über die Gefilde wehen zu lassen und das Erstorbene zum Leben zu rufen. So gewiss Christus Fleisch und Blut an sich genommen hat, und an Gebärden als Mensch erfunden ward: so gewiss muss auch die Menschheit nun erneuert werden zum göttlichen Ebenbilde. Und wenn der HErr Anfangs auch nur erst einzelnen Zweigen und Reisern Seinen Geist und Sein Leben mitgeteilt hat: - Seine Kraft wird gewiss nach und nach auch auf die übrigen Menschheits-Äste überströmen und endlich den ganzen Stamm durchdringen, bis der unausforschliche Reichtum Christi an den Menschenkindern offenbar wird, und Gottes mannigfaltige Weisheit und Güte an ihnen ihr Verklärungsfest feiert. Denn </w:t>
      </w:r>
    </w:p>
    <w:p w14:paraId="418603EF" w14:textId="77777777" w:rsidR="008A7782" w:rsidRDefault="008A7782" w:rsidP="008A7782">
      <w:pPr>
        <w:pStyle w:val="StandardWeb"/>
      </w:pPr>
      <w:r>
        <w:t>Es kann nicht Friede werden</w:t>
      </w:r>
      <w:r>
        <w:br/>
        <w:t xml:space="preserve">Bis Seine Liebe siegt, </w:t>
      </w:r>
      <w:r>
        <w:br/>
        <w:t>Bis dieser Kreis der Erden</w:t>
      </w:r>
      <w:r>
        <w:br/>
        <w:t xml:space="preserve">Zu seinen Füßen liegt, </w:t>
      </w:r>
      <w:r>
        <w:br/>
        <w:t xml:space="preserve">Bis Er im neuen Leben </w:t>
      </w:r>
      <w:r>
        <w:br/>
        <w:t xml:space="preserve">Die ausgesöhnte Welt, </w:t>
      </w:r>
      <w:r>
        <w:br/>
        <w:t>Dem, der sie Ihm gegeben,</w:t>
      </w:r>
      <w:r>
        <w:br/>
        <w:t xml:space="preserve">Vor's Angesicht gestellt. </w:t>
      </w:r>
    </w:p>
    <w:p w14:paraId="4D51BA65" w14:textId="77777777" w:rsidR="008A7782" w:rsidRDefault="008A7782" w:rsidP="008A7782">
      <w:pPr>
        <w:pStyle w:val="StandardWeb"/>
      </w:pPr>
      <w:r>
        <w:t xml:space="preserve">Ja, meine Lieben, heute dürfen wir, gestellt auf den hohen und sichern Felsen der Verheißung, hinausschauen auf die Vollendung der Menschheit im Großen; unser Geist darf sich an der herrlichen Hoffnung laben, dass einst vom Aufgang bis zum Niedergang nur Eine Sprache gesprochen werden wird, die Sprache des Glaubens, und nur Ein Gesetzbuchs gelten wird, das Gesetz der Liebe, und nur Ein Name groß und herrlich sein wird, der Name Dessen, welchem der Vater Alles in Seine Hand gegeben hat, und welchem die Ehre gebühret in Ewigkeit. </w:t>
      </w:r>
    </w:p>
    <w:p w14:paraId="536894F9" w14:textId="77777777" w:rsidR="008A7782" w:rsidRDefault="008A7782" w:rsidP="008A7782">
      <w:pPr>
        <w:pStyle w:val="StandardWeb"/>
      </w:pPr>
      <w:r>
        <w:t xml:space="preserve">2) Aber auch hiermit haben wir das noch nicht erschöpft, was unserer Hoffnung heute vorgehalten wird. Nicht nur die Vollendung der Menschheit im Großen ist uns durch die Menschwerdung des Sohnes Gottes verbürgt: nein! der Gläubige sieht dadurch auch der Hoffnung auf seine eigene Vollendung ein unverbrüchliches Siegel beigedruckt. Niedrig und armselig geschieht stets die geistige Geburt des neuen Menschen. Wie lange oft muss der HErr an die Herzenstüre pochen, bis sie endlich sich öffnet! Und wenn Er dann endlich eine Stätte gefunden hat, wo Er wohnen kann, wie liegt da nicht ein vollkommener Gottesmensch, sondern vorerst nur ein wimmernder Säugling in der trauernden und bußfertigen Seele, hilflos und schwach, dessen Gliedmaßen erst allmählig erstarken müssen, dessen Einsicht in das volle Licht der Wahrheit und Gnade in Christo nur nach und nach sich erweitern kann. Wie niedrig ist das Hüttendach, das. der HErr auch unter uns noch fort und fort zu Seiner Geburtsstätte erwählt, wie Seiner so unwürdig die Herzenskrippe, in der neben Ihm manche unedle Leidenschaft und Begierde stets noch ihre tierische Nahrung sucht! Und wie leicht wird nun bei solchen Erfahrungen vom inwohnenden Verderben und von dem noch immer sich regenden Gesetz der Sünde in ihren Gliedern der Mut des inwendigen Menschen niedergeschlagen, der freudige Glaube gelähmt und unser Fleiß im Werk der Heiligung in Trostlosigkeit verwandelt, weil wir, statt vorwärts, rückwärts zu schreiten meinen, weil unsere Erkenntnis so schwach, unsere innere Erfahrung so beschränkt, unser Wille zum Guten so wetterwendisch und ungelenk bleibt. Aber nur getrost! die Müden und Verzagten dürfen Mut fassen. </w:t>
      </w:r>
    </w:p>
    <w:p w14:paraId="6E27FDF4" w14:textId="77777777" w:rsidR="008A7782" w:rsidRDefault="008A7782" w:rsidP="008A7782">
      <w:pPr>
        <w:pStyle w:val="StandardWeb"/>
      </w:pPr>
      <w:r>
        <w:lastRenderedPageBreak/>
        <w:t xml:space="preserve">Denn wo Jesus ist geboren </w:t>
      </w:r>
      <w:r>
        <w:br/>
        <w:t xml:space="preserve">Da erweiset sich gar bald </w:t>
      </w:r>
      <w:r>
        <w:br/>
        <w:t xml:space="preserve">Seine göttliche Gestalt. </w:t>
      </w:r>
    </w:p>
    <w:p w14:paraId="0F467041" w14:textId="77777777" w:rsidR="008A7782" w:rsidRDefault="008A7782" w:rsidP="008A7782">
      <w:pPr>
        <w:pStyle w:val="StandardWeb"/>
      </w:pPr>
      <w:r>
        <w:t xml:space="preserve">So gewiss das schwache und zarte Jesuskind wuchs und stark wurde, also dass Ihm Seine Krippe zu klein, der Stall zu eng ward und Sein Name wie eine ausgeschüttete Salbe ganz Judäa durchdrang: so gewiss will auch Christus in dir wachsen, und zwar eben dadurch, dass d u abnimmst. Entleere dich vor dir selbst, hat ein großer Kirchen-Lehrer gesagt, so wird Er dich füllen; schweige, so wird Er in dir reden; ruhe, so wird Er in dir wirken. Denn auch von dir soll gesagt werden können, was von der Gemeinde Christi im Großen gilt: siehe da! eine Hütte Gottes bei den Menschen; Er will in ihnen wohnen, sie sollen Sein Volk sein und Er, Gott mit ihnen, wird ihr Gott sein. </w:t>
      </w:r>
    </w:p>
    <w:p w14:paraId="1C4D35C6" w14:textId="77777777" w:rsidR="008A7782" w:rsidRDefault="008A7782" w:rsidP="008A7782">
      <w:pPr>
        <w:pStyle w:val="StandardWeb"/>
      </w:pPr>
      <w:r>
        <w:t xml:space="preserve">Darum freue dich, mein Geist, am heutigen Tage! Du hast ein Recht, den Hoffnungs-Anker aufs Neue in Christum zu senken und den großen Trost mit frischer Freude dir zuzueignen: </w:t>
      </w:r>
    </w:p>
    <w:p w14:paraId="59149D55" w14:textId="77777777" w:rsidR="008A7782" w:rsidRDefault="008A7782" w:rsidP="008A7782">
      <w:pPr>
        <w:pStyle w:val="StandardWeb"/>
      </w:pPr>
      <w:r>
        <w:t>Was noch jetzo an dir klebet,</w:t>
      </w:r>
      <w:r>
        <w:br/>
        <w:t>Wird nicht ewig an dir bleiben;</w:t>
      </w:r>
      <w:r>
        <w:br/>
        <w:t xml:space="preserve">Jesus wird es schon vertreiben, </w:t>
      </w:r>
      <w:r>
        <w:br/>
        <w:t xml:space="preserve">Wenn Er dich in Sich erhebet! </w:t>
      </w:r>
    </w:p>
    <w:p w14:paraId="06E4ACC2" w14:textId="77777777" w:rsidR="008A7782" w:rsidRDefault="008A7782" w:rsidP="008A7782">
      <w:pPr>
        <w:pStyle w:val="StandardWeb"/>
      </w:pPr>
      <w:r>
        <w:t xml:space="preserve">Es wird eine Zeit kommen, wo du nicht mehr sündigen, deinen HErrn nicht mehr betrüben, sondern in deinem Gewissen vollendet mit Ihm eins sein wirst, wie der Vater und der Sohn eins sind in Ewigkeit. Ja auch dein verwesliches Gebein soll dann anziehen die Unverweslichkeit und so gewiss Christus die ganze menschliche Natur nach Leib, Seele und Geist in das himmlische Wesen verklärt hat: so gewiss wird auch dein nichtiger Leib Teil haben an der künftigen Verherrlichung; auch du wirst einst als vollkommener, zum Ebenbilde Gottes erneuerter Mensch dargestellt werden durch Christum vor dem Vater heilig und unsträflich in der Liebe. </w:t>
      </w:r>
    </w:p>
    <w:p w14:paraId="0DC45104" w14:textId="77777777" w:rsidR="008A7782" w:rsidRDefault="008A7782" w:rsidP="008A7782">
      <w:pPr>
        <w:pStyle w:val="StandardWeb"/>
      </w:pPr>
      <w:r>
        <w:t>Du sollst ein Kind des Höchsten sein,</w:t>
      </w:r>
      <w:r>
        <w:br/>
        <w:t xml:space="preserve">Ein reiner Glanz, ein Licht im großen Lichte! </w:t>
      </w:r>
      <w:r>
        <w:br/>
        <w:t xml:space="preserve">Wie wird der Leib so stark, so hell und rein, </w:t>
      </w:r>
      <w:r>
        <w:br/>
        <w:t xml:space="preserve">So herrlich sein, so lieblich von Gesichte, </w:t>
      </w:r>
      <w:r>
        <w:br/>
        <w:t xml:space="preserve">Dieweil dich da die wesentliche Pracht </w:t>
      </w:r>
      <w:r>
        <w:br/>
        <w:t xml:space="preserve">So herrlich macht! </w:t>
      </w:r>
      <w:r>
        <w:br/>
        <w:t xml:space="preserve">Da wird das Kind den Vater sehen, </w:t>
      </w:r>
      <w:r>
        <w:br/>
        <w:t xml:space="preserve">Im Schauen wird es Ihn mit Lust empfinden; </w:t>
      </w:r>
      <w:r>
        <w:br/>
        <w:t xml:space="preserve">Der lautre Strom wird es da ganz durchgehen, </w:t>
      </w:r>
      <w:r>
        <w:br/>
        <w:t xml:space="preserve">Und es mit Gott zu Einem Geist verbinden. </w:t>
      </w:r>
      <w:r>
        <w:br/>
        <w:t xml:space="preserve">Wer weiß, was da im Geiste wird gescheh'n? </w:t>
      </w:r>
      <w:r>
        <w:br/>
        <w:t xml:space="preserve">Wer mag's versteh'n? </w:t>
      </w:r>
    </w:p>
    <w:p w14:paraId="3F64C551" w14:textId="77777777" w:rsidR="008A7782" w:rsidRDefault="008A7782" w:rsidP="008A7782">
      <w:pPr>
        <w:pStyle w:val="StandardWeb"/>
      </w:pPr>
      <w:r>
        <w:t xml:space="preserve">Amen. </w:t>
      </w:r>
    </w:p>
    <w:p w14:paraId="17F29D7A" w14:textId="77777777" w:rsidR="008A7782" w:rsidRDefault="008A7782" w:rsidP="008A7782">
      <w:pPr>
        <w:pStyle w:val="berschrift1"/>
      </w:pPr>
      <w:r>
        <w:t>Kapff, Sixtus Carl von - Am heiligen Christfest.</w:t>
      </w:r>
    </w:p>
    <w:p w14:paraId="51901E1F" w14:textId="77777777" w:rsidR="008A7782" w:rsidRDefault="008A7782" w:rsidP="008A7782">
      <w:pPr>
        <w:pStyle w:val="StandardWeb"/>
      </w:pPr>
      <w:r>
        <w:t xml:space="preserve">Text: Tit. 2, 11-14. </w:t>
      </w:r>
    </w:p>
    <w:p w14:paraId="20E06C12" w14:textId="77777777" w:rsidR="008A7782" w:rsidRDefault="008A7782" w:rsidP="008A7782">
      <w:pPr>
        <w:pStyle w:val="StandardWeb"/>
      </w:pPr>
      <w:r>
        <w:rPr>
          <w:rStyle w:val="Fett"/>
          <w:rFonts w:eastAsiaTheme="majorEastAsia"/>
        </w:rPr>
        <w:t>Es ist erschienen die heilsame Gnade GOttes allen Menschen, und züchtiget uns, dass wir sollen verläugnen das ungöttliche Wesen und die weltlichen Lüste, und züchtig, gerecht und gottselig leben in dieser Welt, und warten auf die selige Hoffnung und Erscheinung der Herrlichkeit des großen GOttes und unsers Heilandes JEsu Christi, der sich selbst für uns gegeben hat, auf dass Er uns erlöste von aller Ungerechtigkeit, und reinigte Ihm selbst ein Volk zum Eigentum, das fleißig wäre zu guten Werken.</w:t>
      </w:r>
      <w:r>
        <w:t xml:space="preserve"> </w:t>
      </w:r>
    </w:p>
    <w:p w14:paraId="5C9EBC17" w14:textId="77777777" w:rsidR="008A7782" w:rsidRDefault="008A7782" w:rsidP="008A7782">
      <w:pPr>
        <w:pStyle w:val="StandardWeb"/>
      </w:pPr>
      <w:r>
        <w:t>Fröhlich soll mein Herze springen</w:t>
      </w:r>
      <w:r>
        <w:br/>
        <w:t xml:space="preserve">Dieser Zeit, </w:t>
      </w:r>
      <w:r>
        <w:br/>
        <w:t xml:space="preserve">Da vor Freud' </w:t>
      </w:r>
      <w:r>
        <w:br/>
        <w:t xml:space="preserve">Alle Engel singen, </w:t>
      </w:r>
      <w:r>
        <w:br/>
        <w:t xml:space="preserve">Hört, hört, wie mit vollen Chören </w:t>
      </w:r>
      <w:r>
        <w:br/>
        <w:t xml:space="preserve">Alle Luft </w:t>
      </w:r>
      <w:r>
        <w:br/>
        <w:t xml:space="preserve">Jauchzend ruft: </w:t>
      </w:r>
      <w:r>
        <w:br/>
        <w:t xml:space="preserve">Christus ist geboren! </w:t>
      </w:r>
    </w:p>
    <w:p w14:paraId="50A2981E" w14:textId="77777777" w:rsidR="008A7782" w:rsidRDefault="008A7782" w:rsidP="008A7782">
      <w:pPr>
        <w:pStyle w:val="StandardWeb"/>
      </w:pPr>
      <w:r>
        <w:t xml:space="preserve">Heute geht aus seiner Kammer </w:t>
      </w:r>
      <w:r>
        <w:br/>
        <w:t xml:space="preserve">GOttes Held, </w:t>
      </w:r>
      <w:r>
        <w:br/>
        <w:t xml:space="preserve">Der die Welt </w:t>
      </w:r>
      <w:r>
        <w:br/>
        <w:t xml:space="preserve">Reißt aus allem Jammer; </w:t>
      </w:r>
      <w:r>
        <w:br/>
        <w:t xml:space="preserve">GOtt wird Mensch, Dir, Mensch, zu gute, </w:t>
      </w:r>
      <w:r>
        <w:br/>
        <w:t xml:space="preserve">GOttes Kind, </w:t>
      </w:r>
      <w:r>
        <w:br/>
        <w:t xml:space="preserve">Das verbind't </w:t>
      </w:r>
      <w:r>
        <w:br/>
        <w:t xml:space="preserve">Sich mit unsrem Blute. </w:t>
      </w:r>
    </w:p>
    <w:p w14:paraId="08B2A7F8" w14:textId="77777777" w:rsidR="008A7782" w:rsidRDefault="008A7782" w:rsidP="008A7782">
      <w:pPr>
        <w:pStyle w:val="StandardWeb"/>
      </w:pPr>
      <w:r>
        <w:t xml:space="preserve">Ei, so kommt und lasst uns laufen, </w:t>
      </w:r>
      <w:r>
        <w:br/>
        <w:t xml:space="preserve">Stellt euch ein, </w:t>
      </w:r>
      <w:r>
        <w:br/>
        <w:t xml:space="preserve">Groß und Klein, </w:t>
      </w:r>
      <w:r>
        <w:br/>
        <w:t xml:space="preserve">Eilt mit großem Haufen, </w:t>
      </w:r>
      <w:r>
        <w:br/>
        <w:t xml:space="preserve">Liebt den, der vor Liebe brennet, </w:t>
      </w:r>
      <w:r>
        <w:br/>
        <w:t xml:space="preserve">Schaut den Stern, </w:t>
      </w:r>
      <w:r>
        <w:br/>
        <w:t xml:space="preserve">Der euch gern </w:t>
      </w:r>
      <w:r>
        <w:br/>
        <w:t xml:space="preserve">Licht und Labsal gönnet. </w:t>
      </w:r>
    </w:p>
    <w:p w14:paraId="48E28C3E" w14:textId="77777777" w:rsidR="008A7782" w:rsidRDefault="008A7782" w:rsidP="008A7782">
      <w:pPr>
        <w:pStyle w:val="StandardWeb"/>
      </w:pPr>
      <w:r>
        <w:t xml:space="preserve">Licht und Labsal, Liebe und Freude, Friede und Gerechtigkeit, Leben und Seligkeit für alles Volk und in alle Ewigkeit - das bringt GOttes Sohn vom Himmel herab auf die Erde. In Ihm ruht, wie die Engelschar sang, die Ehre GOttes, der Friede auf Erden und GOttes Wohlgefallen an der Menschheit. Wir waren allzumal ewig verloren und hatten im Elend der Sünde keinen Trost und keine Hülfe, und mussten durch Furcht des Todes im ganzen Leben Knechte sein. Aber in Christo ist nach dem ewigen Liebesvorsatz GOttes die heilsame Gnade erschienen allen Menschen, und von seiner Krippe aus ertönt der Freudenruf des Engels an die ganze Menschheit: Fürchtet euch nicht, siehe ich verkündige euch große Freude, die allem Volk widerfahren wird, denn euch ist heute der Heiland geboren, welcher ist Christus der HErr. </w:t>
      </w:r>
    </w:p>
    <w:p w14:paraId="362AF460" w14:textId="77777777" w:rsidR="008A7782" w:rsidRDefault="008A7782" w:rsidP="008A7782">
      <w:pPr>
        <w:pStyle w:val="StandardWeb"/>
      </w:pPr>
      <w:r>
        <w:t xml:space="preserve">Diese frohe Botschaft gilt auch mir und dir und jedem Menschen-Herzen, das aus der Verdorbenheit seiner sündlichen Natur heraus sich sehnet nach GOttes Heil. In Christo ist GOtt eingegangen in die Menschheit, und so ist die Menschheit geheiligt zur Vereinigung mit der Gottheit. Ein Volk des Eigentums sollen wir Ihm werden nach unserer Epistel; dazu hat Er sich für uns gegeben und so in sich selbst uns gereinigt und geheiligt. Alle Vorzüge seiner heiligen Menschheit sollen uns zu Teil werden; denn Alles, was Er von seiner Krippe an bis zum Kreuze, ja bis auf den Thron seiner Herrlichkeit, getan und gelitten, erworben und erstritten, das ist Alles für uns und uns zu gut geschehen. Davon liegt die Bürgschaft in seiner Menschwerdung, in der Er angefangen hat, all' das Unsere auf sich zu nehmen und all' das Seine uns zu geben. Um sein Selbst willen hätte Er nicht Mensch werden dürfen, sondern bleiben können aus dem Thron der Majestät und Herrlichkeit GOttes. In seiner Geburt ist also nicht Ihm, sondern uns das Leben aufgegangen; für Ihn war seine Geburt die tiefste Erniedrigung, für uns aber ist sie die höchste Erhöhung. Darüber wollen wir weiter nachdenken, indem wir betrachten: </w:t>
      </w:r>
    </w:p>
    <w:p w14:paraId="28EDD627" w14:textId="77777777" w:rsidR="008A7782" w:rsidRDefault="008A7782" w:rsidP="008A7782">
      <w:pPr>
        <w:pStyle w:val="StandardWeb"/>
      </w:pPr>
      <w:r>
        <w:t xml:space="preserve">Die Geburt Christi - unsere Neugeburt. </w:t>
      </w:r>
    </w:p>
    <w:p w14:paraId="473D5063" w14:textId="77777777" w:rsidR="008A7782" w:rsidRDefault="008A7782" w:rsidP="008A7782">
      <w:pPr>
        <w:pStyle w:val="level1"/>
        <w:numPr>
          <w:ilvl w:val="0"/>
          <w:numId w:val="8"/>
        </w:numPr>
      </w:pPr>
      <w:r>
        <w:t xml:space="preserve">Die Geburt Christi ist die Geburt einer heiligen Gott-Menschheit. </w:t>
      </w:r>
    </w:p>
    <w:p w14:paraId="1641C4FA" w14:textId="77777777" w:rsidR="008A7782" w:rsidRDefault="008A7782" w:rsidP="008A7782">
      <w:pPr>
        <w:pStyle w:val="level1"/>
        <w:numPr>
          <w:ilvl w:val="0"/>
          <w:numId w:val="8"/>
        </w:numPr>
      </w:pPr>
      <w:r>
        <w:t>Diese Geburt kommt dem ganzen Menschengeschlecht zu Gute.</w:t>
      </w:r>
    </w:p>
    <w:p w14:paraId="742E6A95" w14:textId="77777777" w:rsidR="008A7782" w:rsidRDefault="008A7782" w:rsidP="008A7782">
      <w:pPr>
        <w:pStyle w:val="level1"/>
        <w:numPr>
          <w:ilvl w:val="0"/>
          <w:numId w:val="8"/>
        </w:numPr>
      </w:pPr>
      <w:r>
        <w:t>In dieser Geburt liegt die Notwendigkeit, aber auch die Kraft unserer Neugeburt.</w:t>
      </w:r>
    </w:p>
    <w:p w14:paraId="33BBC613" w14:textId="77777777" w:rsidR="008A7782" w:rsidRDefault="008A7782" w:rsidP="008A7782">
      <w:pPr>
        <w:pStyle w:val="StandardWeb"/>
      </w:pPr>
      <w:r>
        <w:t xml:space="preserve">Hochgelobter Heiland, Du schämest dich nicht, uns Brüder zu heißen. Wir danken dir für diese Liebe, und bitten, Du wollest uns zu solchen Menschen machen, an denen Du dein ganzes Wohlgefallen haben kannst und über die der ganze Himmel sich freuen kann. O, bilde uns in dein Bild und mache uns in Dir teilhaftig der göttlichen Natur durch die Kraft deines Heiligen Geistes, in dem Du auch jetzt in uns eingehen und ewig Wohnung machen wollest in uns. Amen. </w:t>
      </w:r>
    </w:p>
    <w:p w14:paraId="45AA88C4" w14:textId="77777777" w:rsidR="008A7782" w:rsidRDefault="008A7782" w:rsidP="008A7782">
      <w:pPr>
        <w:pStyle w:val="berschrift2"/>
      </w:pPr>
      <w:r>
        <w:t>I.</w:t>
      </w:r>
    </w:p>
    <w:p w14:paraId="3A4D9415" w14:textId="77777777" w:rsidR="008A7782" w:rsidRDefault="008A7782" w:rsidP="008A7782">
      <w:pPr>
        <w:pStyle w:val="StandardWeb"/>
      </w:pPr>
      <w:r>
        <w:t xml:space="preserve">Die Geburt Christi ist die Geburt einer reinen, heiligen Gottmenschheit. In Christo ist nach unserem Texte die heilsame, seligmachende Gnade Gottes allen Menschen erschienen. Das Wort „erscheinen“ stellt uns JEsum dar als ein Licht aus dunkler Nacht, als die helle Gnadensonne, die über den Todesschatten der Menschheit aufgegangen ist. So sagt auch Johannes: das Leben ist erschienen, das Wort des Lebens, das ewig ist, welches war bei dem Vater von Anfang. Licht und Leben ist in Christo erschienen, weil Er als der wahrhaftige GOtt und als das ewige Leben geoffenbart ist zu unserem Heil. Deswegen spricht Paulus in unserer Epistel von der Herrlichkeit des großen GOttes und Heilandes JEsu Christi. Den großen GOtt nennet er den Heiland, und legt damit ein starkes Zeugnis von seiner ewigen Gottheit ab. Dieser GOtt aber ist geoffenbart im Fleisch. Ob Er wohl in göttlicher Gestalt war, hielt Er es nicht für einen Raub, GOtt gleich sein, sondern äußerte sich selbst, nahm Knechtsgestalt an, ward gleich wie ein anderer Mensch und an Gebärden als ein Mensch erfunden. So sehen wir Ihn nun als ein armes Kind kein in einer Krippe liegen, mit allen Schwachheiten der kindlichen Natur, seiner selbst nicht bewusst, hilflos und wimmernd, ohne ein einziges Zeichen seines hohen Ursprungs, entleert alles Glanzes und aller Macht seines göttlichen Wesens, damit wir recht überzeugt werden, dass Er wirklich die nämliche Menschennatur an sich genommen hat, die wir haben. </w:t>
      </w:r>
    </w:p>
    <w:p w14:paraId="4D36AB0A" w14:textId="77777777" w:rsidR="008A7782" w:rsidRDefault="008A7782" w:rsidP="008A7782">
      <w:pPr>
        <w:pStyle w:val="StandardWeb"/>
      </w:pPr>
      <w:r>
        <w:t xml:space="preserve">Aber doch ist ein großer Unterschied zwischen seiner Menschheit und zwischen der unsrigen. In unserer Menschheit ist das ungöttliche Wesen und die Ungerechtigkeit, wovon unser Text spricht, zur andern Natur geworden, zur andern, als wie sie GOtt ursprünglich geschaffen. „Durch Einen Menschen ist die Sünde in die Welt gekommen und der Tod durch die Sünde, und ist also der Tod zu allen Menschen hindurchgedrungen, dieweil sie Alle gesündigt haben.“ Alle sind abgewichen vom Weg und Willen GOttes, Alle untüchtig geworden zu seinem Reiche; da ist nicht, der Gutes, vor GOtt Gefälliges tue, auch nicht Einer (Röm. 5, 12. 3, 12.). Wir sind allesamt wie die Unreinen; alle unsere Gerechtigkeit ist wie ein unflätiges Kleid, und in diesem Sündenelend sind wir Alle verwelket, wie die Blätter, und unsere Sünden führen uns dahin, wie ein Wind, dass wir zu GOtt seufzen müssen: „Du verbirgst dein Angesicht vor uns und lässt uns in unsern Sünden verschmachten“ (Jes. 64). Das ist das Loos aller Menschen, wie sie von Natur sind, Kinder des Zorns von Natur (Eph. 2, 3.), Fleisch vom Fleische geboren (Joh. 3, 6.). Dadurch ist die menschliche Natur in solchem Elend, dass GOtt sie mit einem Kinde vergleicht, dessen nach seiner Geburt sich Niemand annimmt und das Er in seinem Blute liegen sieht, so dass es, wenn Er nicht hälfe, dem schrecklichsten Tode zur Beute werden müsste (Ezech. 16, 6.). Wenn der HErr dabei sagt: Niemand jammerte dein, dass er sich über dich hätte erbarmet, so zeigt uns das die tiefe Verachtung, zu welcher unser Geschlecht herabgesunken ist. Ja, der ganze Himmel musste trauern über das verlorene Geschlecht, und doch konnte Niemand helfen. Ohne Neuschöpfung war der unermessliche Schaden des Sündenfalls nicht gut zu machen. </w:t>
      </w:r>
    </w:p>
    <w:p w14:paraId="454C8E6D" w14:textId="77777777" w:rsidR="008A7782" w:rsidRDefault="008A7782" w:rsidP="008A7782">
      <w:pPr>
        <w:pStyle w:val="StandardWeb"/>
      </w:pPr>
      <w:r>
        <w:t xml:space="preserve">Darum sandte GOtt seinen Sohn, zwar in der Gestalt des sündlichen Fleisches, aber ohne alle sündliche Befleckung. Der Engel Gabriel kündigte seine Menschwerdung mit den Worten der Maria an: „Der Heilige Geist wird über dich kommen und die Kraft des Höchsten wird dich überschatten, darum auch das Heilige, das von dir. geboren wird, wird GOttes Sohn genannt werden.“ Wie Adam von der Hand des HErrn bereitet wurde, so der Leib oder die Menschheit JEsu, doch mit dem Unterschied, dass Adams Leib zuerst ein toter Erdenklos war, dem erst der Hauch GOttes Leben gab, bei JEsu aber war der Geist da vor dem Leib, der ewige Geist baute sich selbst seinen Leib im Leibe der Maria, und so war vom ersten Entstehen an die Menschheit JEsu ein reiner Tempel eines Heiligen Geistes. Daher sagt Paulus 1 Kor. 45, 47.: „Der erste Mensch Adam ist geworden zu einer lebendigen Seele, der andere Adam, nämlich Christus, zu einem lebendigmachenden Geiste.“ Durch den Sündenfall ist die lebendige Seele des ersten Adam dem irdischen Zug des Leibes und der niederen Seelentriebe unterworfen worden, so dass das Fleisch herrscht über den Geist und der Geist nur wie ein schwacher Funke glimmt; in Christo dagegen ist von Anfang an der Geist Schöpfer und Herrscher des Leibes und der Seele, und alle Regungen, Triebe und Bewegungen seiner Menschheit waren nach dem reinen Willen des Geistes, und also GOttes, weil in seinem Geiste GOtt war und Er nie etwas gegen GOtt in sich aufkommen ließ. Er hätte als Mensch so gut als Adam einem selbstischen, irdischen oder satanischen Zuge folgen können, aber Er blieb in GOtt und so GOtt in Ihm, und so war seine Menschheit eine heilige Gottmenschheit, die unter Kampf, Versuchung, Entbehrung und Leiden aller Art alle Rechte GOttes vollkommen erfüllte und so die Rechte der Gottheit sich erwarb, nicht als einen Raub, ohne Arbeit, sondern in verleugnungsvollem, Alles überwindendem Gehorsam. Der Lohn dieses Gehorsams war der, dass die Menschheit JEsu in die vollkommene Herrlichkeit der göttlichen Natur verklärt wurde, so dass sogar sein Leib die unsterbliche Lichtnatur GOttes erhielt. </w:t>
      </w:r>
    </w:p>
    <w:p w14:paraId="2500C5BD" w14:textId="77777777" w:rsidR="008A7782" w:rsidRDefault="008A7782" w:rsidP="008A7782">
      <w:pPr>
        <w:pStyle w:val="StandardWeb"/>
      </w:pPr>
      <w:r>
        <w:t xml:space="preserve">Von dieser völligen Aufnahme der Menschheit in die Gottheit war die Geburt JEsu der Anfang; in ihr ist die durch den Sündenfall zerrissene Kette zwischen GOtt und Mensch wieder angeknüpft worden, und dieses Herabsteigen der Gottheit in die Menschheit ist eine wahre Neuschöpfung der Menschheit, wodurch sie nach Hebr. 2, 16. selbst vor den Engeln einen Vorzug bekommen hat; denn Er nimmt nirgends die Engel an sich, sondern den Samen Abrahams oder Adams nimmt Er an sich. Der Engel höchstes Ziel ist, wie Adams vor dem Sündenfall: mit allen Gedanken in GOtt zu sein. Seit dem Sündenfall ist das uns rein unmöglich. Aber in Christi Geburt wurde das Sein der Menschheit in GOtt begründet und durch das Sein GOttes in der Menschheit; denn GOtt war in Christo und in Ihm wurde Gottheit und Menschheit Eins. Dies geschah aber nicht bloß für die Person Christi, sondern </w:t>
      </w:r>
    </w:p>
    <w:p w14:paraId="29AEAAD8" w14:textId="77777777" w:rsidR="008A7782" w:rsidRDefault="008A7782" w:rsidP="008A7782">
      <w:pPr>
        <w:pStyle w:val="berschrift2"/>
      </w:pPr>
      <w:r>
        <w:t>II.</w:t>
      </w:r>
    </w:p>
    <w:p w14:paraId="2CDCE960" w14:textId="77777777" w:rsidR="008A7782" w:rsidRDefault="008A7782" w:rsidP="008A7782">
      <w:pPr>
        <w:pStyle w:val="StandardWeb"/>
      </w:pPr>
      <w:r>
        <w:t xml:space="preserve">die Geburt der heiligen Gottmenschheit JEsu kommt dem ganzen Menschengeschlecht zu gute. Deswegen rühmt unsere Epistel von Christo, dass Er sich selbst für uns gegeben hat, auf dass Er uns erlöste von aller Ungerechtigkeit und reinigte Ihm selbst ein Volk zum Eigentum. Christus hat sich für uns gegeben - das ist der Schlüssel zu dem ganzen Lauf JEsu, von seiner Geburt bis zu seinem Tode. Wozu verließ Er den Thron seiner göttlichen Majestät, da alle Engel Ihn anbeteten, und wie war es möglich, dass Der, den aller Himmel Himmel nicht zu fassen vermögen, in einen menschlichen Leib einging, sich der Gottheit begab und als ein armes, schwaches Kindlein geboren wurde? Es wäre nicht möglich, das zu fassen, wenn nicht die Liebe GOttes unendlich größer wäre, als all' unser Begreifen. Diese Liebe trieb den Vater, sein Liebstes und Höchstes, sein Ebenbild, sein Leben, hinzugeben für uns, und der Sohn gab willig all' das Seine für uns her und nahm unsere arme Natur an sich, um diese Natur in seiner Person zu vereinigen mit GOtt. Für sich bedurfte er nicht, Mensch zu werden, so wenig, als zu leiden und zu sterben; denn seine Gottheit war keines Zuwachses an Herrlichkeit fähig. Folglich ist Alles, was der Sohn von seiner Menschwerdung an getan und erlitten, aus uneigennützigster Liebe bloß für uns und uns zu gut geschehen. </w:t>
      </w:r>
    </w:p>
    <w:p w14:paraId="31F1D79A" w14:textId="77777777" w:rsidR="008A7782" w:rsidRDefault="008A7782" w:rsidP="008A7782">
      <w:pPr>
        <w:pStyle w:val="StandardWeb"/>
      </w:pPr>
      <w:r>
        <w:t xml:space="preserve">Seine Geburt ist also eigentlich unsere Geburt, die Neuschöpfung einer heiligen, mit GOtt vereinigten Menschheit ist unsere Neuschöpfung; für uns hat etwas ganz Neues, das Sein GOttes in der Menschheit, mit Christi Geburt angefangen, wir sollen dadurch, wie unser Text sagt, zum Volk des Eigentums, zum auserwählten, mit GOtt eng verwandten Geschlecht in ewiger Einheit mit GOtt werden, damit das verlorene Bild GOttes wieder hergestellt, ja noch mehr uns zu Teil werde, als wir durch den Sündenfall verloren haben, nämlich dass wir sogar der göttlichen Natur sollen teilhaftig werden. Deswegen sagt Paulus (Röm. 8, 29.): „GOtt habe uns verordnet, dass wir gleich sein sollten dem Ebenbild seines Sohnes, auf dass derselbige der Erstgeborne sei unter vielen Brüdern.“ Christus der Erstgeborne, Menschen seine Brüder, seinem Ebenbilde gleich - wie wunderbar ist diese Wahrheit, wie erhaben die Würde, zu der GOtt uns in Christo beruft! Kinder des Zorns, grundverdorbene, durch die Sünde entstellte Geschöpfe sollen Christo ähnlich werden. Ja, Er, der vom Himmel gekommen, Er schämet sich nicht, sie Brüder zu heißen. Kein Mensch dürfte es wagen, auch nur so zu denken, aber Er nennt uns so, und deswegen ist Er, wie wir Fleisch und Blut an uns haben, es gleichermaßen teilhaftig und allerdinge seinen Brüdern gleich geworden, auf dass Er barmherzig würde und ein treuer Hohepriester vor GOtt, zu versöhnen die Sünde des Volks (Hebr. 2, 14 - 17.). </w:t>
      </w:r>
    </w:p>
    <w:p w14:paraId="25E8EC9D" w14:textId="77777777" w:rsidR="008A7782" w:rsidRDefault="008A7782" w:rsidP="008A7782">
      <w:pPr>
        <w:pStyle w:val="StandardWeb"/>
      </w:pPr>
      <w:r>
        <w:t xml:space="preserve">Er ist unser Hohepriester und Stellvertreter. Was in seiner Person war, soll uns zu Teil werden. Durch die Vereinigung seiner Gottheit mit unserer Menschheit ist unser ganzes Geschlecht geheiligt, und Alles, was Mensch heißt, zur Vereinigung mit GOtt befähigt worden, wie durch Josephs Erhöhung seine ganze Familie erhöht worden ist, oder wie wenn Einer mit seiner ganzen Familie in den Adelstand erhoben wird, da dann Alle um seines Verdienstes willen die Ehren, Vorrechte und Ansprüche des adeligen Standes zu genießen haben. Deswegen sagt Paulus (1 Kor. 15): „Wie in Adam Alle gestorben sind, so sollen in Christo Alle lebendig gemacht werden. Denn so um des Einigen Sünde willen der Tod geherrscht hat durch den Einen, vielmehr werden die, so da empfangen die Fülle der Gnade zur Gerechtigkeit, herrschen im Leben durch Einen, JEsum Christ.“ </w:t>
      </w:r>
    </w:p>
    <w:p w14:paraId="73CA0951" w14:textId="77777777" w:rsidR="008A7782" w:rsidRDefault="008A7782" w:rsidP="008A7782">
      <w:pPr>
        <w:pStyle w:val="StandardWeb"/>
      </w:pPr>
      <w:r>
        <w:t xml:space="preserve">Christus ist der Lebenswiederbringer der ganzen Menschheit. Wie ein wilder Baum veredelt wird durch ein kleines Reis oder Auge von einem edlen Baum, und wie so in allen Ästen und Zweigen des Baumes das Leben des veredelten herrscht, so ist Christus als das edelste Reis dem wilden Stamm der Menschheit aufgepfropft und dadurch der ganze über die Erde sich verbreitende Baum veredelt worden. Und wie bei der Einimpfung unserer Kinder Gifttröpfchen Lymphe in das ganze Blut übergeht und die ganze Blutmasse gegen die giftige Krankheit schützt, so ist, nur in umgekehrter Weise, das reine Fleisch und Blut JEsu der ganzen Menschheit als eine heilige Lebenskraft eingeimpft und sie dadurch gegen den tödlichen Biss der giftigen alten Schlange gesichert. In Ihm, dem Geliebten, sind wir angenehm gemacht vor GOtt, in Ihm schaut GOtt uns als gereinigt und geheiligt, so dass wir mit dem Weihnachtslied sagen können: </w:t>
      </w:r>
    </w:p>
    <w:p w14:paraId="28D450CD" w14:textId="77777777" w:rsidR="008A7782" w:rsidRDefault="008A7782" w:rsidP="008A7782">
      <w:pPr>
        <w:pStyle w:val="StandardWeb"/>
      </w:pPr>
      <w:r>
        <w:t xml:space="preserve">Meine Schuld kann mich nicht drücken, </w:t>
      </w:r>
      <w:r>
        <w:br/>
        <w:t>Denn Du hast Meine Last</w:t>
      </w:r>
      <w:r>
        <w:br/>
        <w:t xml:space="preserve">All' auf deinem Rücken, </w:t>
      </w:r>
      <w:r>
        <w:br/>
        <w:t xml:space="preserve">Kein Fleck ist an mir zu finden, </w:t>
      </w:r>
      <w:r>
        <w:br/>
        <w:t xml:space="preserve">Ich bin gar rein und klar </w:t>
      </w:r>
      <w:r>
        <w:br/>
        <w:t xml:space="preserve">Aller meiner Sünden. </w:t>
      </w:r>
      <w:r>
        <w:br/>
        <w:t xml:space="preserve">Ich bin rein um deinetwillen, </w:t>
      </w:r>
      <w:r>
        <w:br/>
        <w:t xml:space="preserve">Du bist g'nug Ehr' und Schmuck, </w:t>
      </w:r>
      <w:r>
        <w:br/>
        <w:t xml:space="preserve">Mich darein zu hüllen. </w:t>
      </w:r>
    </w:p>
    <w:p w14:paraId="742CA35C" w14:textId="77777777" w:rsidR="008A7782" w:rsidRDefault="008A7782" w:rsidP="008A7782">
      <w:pPr>
        <w:pStyle w:val="StandardWeb"/>
      </w:pPr>
      <w:r>
        <w:t xml:space="preserve">Hat GOtt seines eigenen Sohnes nicht verschonet, sondern Ihn für uns Alle dahingegeben, wie sollte Er uns mit Ihm nicht Alles schenken? Wer so sprechen kann, der feiert in Christi Geburtsfest sein eigenes, er sieht in Christo durch den Glauben sich erhoben zur Gemeinschaft GOttes, und weiß, dass, was GOtt angefangen, das wird Er auch vollenden, und wie an uns, so an Allen, die der HErr nach seinen Verheißungen noch herzuführen wird. Auch das, was jetzt noch Wüste und Einöde ist, soll noch durch Christum blühen und fröhlich stehen in aller Lust und Freude. Denn es werden Lebenswasser in der Wüste fließen und Ströme in den Gefilden (Jes. 35). Denn Christus ist das Licht der Heiden und das Heil der Menschheit bis an der Welt Ende (Jes. 40). Seit Er Mensch geworden ist, ist es nicht mehr eine Schande, sondern eine Ehre, ein Mensch zu sein. </w:t>
      </w:r>
    </w:p>
    <w:p w14:paraId="6F83E6EC" w14:textId="77777777" w:rsidR="008A7782" w:rsidRDefault="008A7782" w:rsidP="008A7782">
      <w:pPr>
        <w:pStyle w:val="StandardWeb"/>
      </w:pPr>
      <w:r>
        <w:t xml:space="preserve">Das kleinste Kind steht höher in unsern Augen, so wie wir denken, dass JEsus auch ein solches Kind ward, und selbst über Ungläubige und Sünder strahlt ein höheres Hoffnungslicht von der Krippe zu Bethlehem. Und wer du auch sein magst, wenn du heute die Menschwerdung GOttes im Glauben dir zueignest, so wirst du dadurch ein neuer Mensch, und wenn du mit Dank und Freude deinen natürlichen Geburtstag feierst, so muss es dir eine unendlich höhere Freude sein, heute den Geburtstag zu feiern, durch den du geboren bist für den Himmel. </w:t>
      </w:r>
    </w:p>
    <w:p w14:paraId="323ED828" w14:textId="77777777" w:rsidR="008A7782" w:rsidRDefault="008A7782" w:rsidP="008A7782">
      <w:pPr>
        <w:pStyle w:val="StandardWeb"/>
      </w:pPr>
      <w:r>
        <w:t xml:space="preserve">Freilich aber dürfen wir dabei nicht vergessen, dass das, was wir im Glauben als göttlichen Lebenskeim in uns aufnehmen, auch wirklich zum Leben in uns werden und mit seiner Kraft unser ganzes Leben durchdringen muss. Erneuert euch im Geist eures Gemütes - ruft Christi Menschwerdung uns zu; daher sehen wir noch </w:t>
      </w:r>
    </w:p>
    <w:p w14:paraId="2FF74A14" w14:textId="77777777" w:rsidR="008A7782" w:rsidRDefault="008A7782" w:rsidP="008A7782">
      <w:pPr>
        <w:pStyle w:val="berschrift2"/>
      </w:pPr>
      <w:r>
        <w:t>III.</w:t>
      </w:r>
    </w:p>
    <w:p w14:paraId="3CE1A90C" w14:textId="77777777" w:rsidR="008A7782" w:rsidRDefault="008A7782" w:rsidP="008A7782">
      <w:pPr>
        <w:pStyle w:val="StandardWeb"/>
      </w:pPr>
      <w:r>
        <w:t xml:space="preserve">wie in Christi Geburt die Notwendigkeit, aber auch die Kraft unserer Neugeburt oder Wiedergeburt liege. Unser Text sagt: „Die heilsame Gnade GOttes züchtiget uns, dass wir sollen verleugnen das ungöttliche Wesen und die weltlichen Lüste, und züchtig, gerecht und gottselig leben in dieser Welt.“ Die Gnade züchtigt in doppeltem Sinn: sie beschämt und straft unser ungöttliches Wesen, und sie erzieht uns zu göttlichem, gottseligem Wesen. So besonders auch die Gnade, die durch die Menschwerdung GOttes uns erschienen ist. Daraus, dass GOtt Mensch werden musste, sehen wir, wie unendlich viel unsere Erlösung gekostet hat, wie schrecklich tief also unser natürliches Verderben ist, da nicht anders zu helfen war, als durch das unbegreiflichste Wunder, durch das Herabsteigen GOttes in unsere Natur. Daraus sehen wir, dass wir nicht so bleiben dürfen, wie wir von Natur sind, sonst bleiben wir in dem entsetzlichen Jammer, der GOtt vom Himmel herabgetrieben hat. Wie darf Ein Mensch diese Liebe GOttes an sich umsonst sein lassen! Auch in seiner Menschwerdung legt GOtt uns Segen oder Fluch vor. Lassen wir uns nicht zu dem erheben, wozu seine Menschwerdung uns bringen will, so bleiben wir unter dem Zorne GOttes, der auf der Sünde lastet, wie ein Berg. Ja, wem Christus nicht zum Leben wird, dem wird Er zu größerem Tode, und wie wollen die entfliehen, die eine solche Seligkeit nicht achten! (Hebr. 2, 3.) Deswegen züchtigt uns die Gnade, deckt unser ungöttliches Wesen uns auf, zeigt uns, dass wir es verläugnen müssen, und dass wir nur in GOtt wahres Leben haben, so wie nur durch Vereinigung der Gottheit mit der Menschheit in Christi Menschwerdung neues Leben erschienen ist. </w:t>
      </w:r>
    </w:p>
    <w:p w14:paraId="381F0BA6" w14:textId="77777777" w:rsidR="008A7782" w:rsidRDefault="008A7782" w:rsidP="008A7782">
      <w:pPr>
        <w:pStyle w:val="StandardWeb"/>
      </w:pPr>
      <w:r>
        <w:t xml:space="preserve">Aber eben diese Vereinigung GOttes mit unserer Menschheit in Christo gibt uns auch die Kraft, von unserem ungöttlichen Wesen zu lassen und göttlich gesinnt, d. h. wiedergeboren zu werden. Wir selbst können uns so wenig wiedergebären, als ein Kind sich Leben und Geburt geben kann. Daher heißt die Wiedergeburt in der Schrift: Geburt von Oben. Von Oben herab, aus GOttes Wesen, muss das Leben in uns kommen, durch das wir neugeboren werden. Das geschieht durch die Mitteilung des Heiligen Geistes. Was GOtt in der Person Christi leibhaftig, wesenhaft getan hat, das will Er durch seinen Geist in uns Allen tun. Wie Er in Christo sich vereinigt hat mit der Menschheit, so will Er mit der ganzen Menschheit, als dem Leibe Christi, sich vereinigen. Das tut Er durch seinen Geist. Wie der Heilige Geist den Leib Christi im Leibe der Maria bildete, so bildet Er auch den großen Leib Christi, die mit Ihm vereinigte Menschheit. Schon an unsern zarten Kinderseelen arbeitet der Heilige Geist, und durch die Taufe werden sie, nach der Grundbedeutung des Wortes, eingetaucht in den Namen, d. h. in das Wesen des dreieinigen GOttes. Da legt der Geist die Keime des göttlichen Lebens in die Seelen, und fängt kurz nach der unreinen sündlichen Geburt die geistliche Neugeburt an, und zwar in Kraft der Menschwerdung Christi, durch welche unsere Menschheit geheiligt ist zur Vereinigung mit der Gottheit. Je älter wir werden, desto mehr straft der Geist alles ungöttliche Wesen an uns, Alles, was sich zwischen GOtt und uns stellt und an der Vereinigung mit GOtt uns hindert; er entleidet uns die weltlichen Lüste, Alles, was dem Fleische gefällt und an die Sinnenwelt uns fesselt, Er wirkt ein Verlangen nach unserem Ursprung, nach GOtt, im Herzen, und je mehr wir von Ihm uns traurig machen lassen über der Sünde, desto mehr lässt Er in Christo uns Gerechtigkeit finden, und wer den Glauben an die ganze Offenbarung GOttes in Christo in sich wirken lässt, in den gießt der Geist auch die Liebe aus, die das Element des neuen Lebens ist und immer wesentlicher mit GOtt uns vereinigt, als das Band aller Vollkommenheit. </w:t>
      </w:r>
    </w:p>
    <w:p w14:paraId="1A0EB46D" w14:textId="77777777" w:rsidR="008A7782" w:rsidRDefault="008A7782" w:rsidP="008A7782">
      <w:pPr>
        <w:pStyle w:val="StandardWeb"/>
      </w:pPr>
      <w:r>
        <w:t xml:space="preserve">Je mehr wir so Tempel des Heiligen Geistes werden, desto mehr wächst das Kind, das an der Krippe in Bethlehem, in unserer Taufe, in der Buße, im ersten Glauben, in der ersten Liebe in uns geboren ist; wie das JEsuskind wuchs und stark ward im Geist, und wie Er endlich nach vollendetem Werk auch nach seiner Menschheit völlig in GOtt erhöht wurde, so wachsen wir durch den Geist und durch alle Geburten, ja durch tägliche Erneuerungen zu dem Mannesalter Christi, zu der göttlichen Höhe, die JEsus uns ersieht mit den Worten: „dass sie Alle Eins seien, gleichwie Du, Vater, in mir, und ich in Dir, dass auch sie in uns Eins seien.“ Da ist dann die letzte Verheißung der Engel: „GOttes Wohlgefallen an den Menschen“, nicht mehr bloß zurechnungsweise durch den Glauben an JEsum, sondern wirklich durch Nachbildung des Lebens Christi in uns erfüllt, und es gilt, was GOtt von seinem Thron herab gesprochen: „Wer überwindet, der wird es Alles ererben, und Ich werde sein GOtt sein und er wird mein Sohn sein,“ ein Mensch - GOttes Sohn; zu solcher Höhe hebt Christi Menschwerdung uns hinan. </w:t>
      </w:r>
    </w:p>
    <w:p w14:paraId="412C7A43" w14:textId="77777777" w:rsidR="008A7782" w:rsidRDefault="008A7782" w:rsidP="008A7782">
      <w:pPr>
        <w:pStyle w:val="StandardWeb"/>
      </w:pPr>
      <w:r>
        <w:t xml:space="preserve">Nun, Geliebte, wer wollte solcher Herrlichkeit nicht teilhaftig werden, wer nicht gerne verläugnen das ungöttliche Wesen, als ob es nicht da wäre, als wüssten wir nichts von den Dingen, die durch unsere sündliche Geburt in uns sind, als wäre nur Christi Leben und des Geistes Wesen in uns? So viel dieses Leben in uns herrscht, so viel wächst unsere innere, sich vielleicht bald auch äußerlich offenbarende Herrlichkeit, und je mehr wir nach unserem Texte als das Volk des Eigentums fleißig sind zu guten Werken, zu einem gottseligen Wandel, desto mehr können wir fröhlich warten auf die selige Hoffnung und Erscheinung der Herrlichkeit des großen GOttes und Heilandes JEsu Christi, der selbst unsern Leib verklären will zur Ähnlichkeit seines verklärten Leibes, so dass wir ganz, nach Geist, Seele und Leib, wieder GOttes Bild an uns tragen. So weit hinaus schauen wir an der Krippe zu Bethlehem. Darum </w:t>
      </w:r>
    </w:p>
    <w:p w14:paraId="625B2CD0" w14:textId="77777777" w:rsidR="008A7782" w:rsidRDefault="008A7782" w:rsidP="008A7782">
      <w:pPr>
        <w:pStyle w:val="StandardWeb"/>
      </w:pPr>
      <w:r>
        <w:t xml:space="preserve">Freuet euch, ihr Christen alle, </w:t>
      </w:r>
      <w:r>
        <w:br/>
        <w:t xml:space="preserve">Freue sich, wer immer kann. </w:t>
      </w:r>
      <w:r>
        <w:br/>
        <w:t xml:space="preserve">GOtt hat viel an uns getan; </w:t>
      </w:r>
      <w:r>
        <w:br/>
        <w:t xml:space="preserve">Freuet euch mit großem Schalle, </w:t>
      </w:r>
      <w:r>
        <w:br/>
        <w:t xml:space="preserve">Dass Er uns so hoch geacht't, </w:t>
      </w:r>
      <w:r>
        <w:br/>
        <w:t xml:space="preserve">Sich mit uns befreund't gemacht! </w:t>
      </w:r>
      <w:r>
        <w:br/>
        <w:t xml:space="preserve">Freude, Freude, über Freude, </w:t>
      </w:r>
      <w:r>
        <w:br/>
        <w:t xml:space="preserve">Christus wehret allem Leide; </w:t>
      </w:r>
      <w:r>
        <w:br/>
        <w:t xml:space="preserve">Wonne, Wonne, über Wonne, </w:t>
      </w:r>
      <w:r>
        <w:br/>
        <w:t xml:space="preserve">Er ist unsre Gnadensonne. Amen. </w:t>
      </w:r>
    </w:p>
    <w:p w14:paraId="5ED3048C" w14:textId="77777777" w:rsidR="008A7782" w:rsidRDefault="008A7782" w:rsidP="008A7782">
      <w:pPr>
        <w:pStyle w:val="berschrift1"/>
      </w:pPr>
      <w:r>
        <w:t>Lange, Johann Peter - Die Herrlichkeit des neugeborenen Heilandes.</w:t>
      </w:r>
    </w:p>
    <w:p w14:paraId="606258A8" w14:textId="77777777" w:rsidR="008A7782" w:rsidRDefault="008A7782" w:rsidP="008A7782">
      <w:pPr>
        <w:pStyle w:val="StandardWeb"/>
      </w:pPr>
      <w:r>
        <w:t xml:space="preserve">Weihnachtspredigt über Matth. 2, 9 - 11. </w:t>
      </w:r>
    </w:p>
    <w:p w14:paraId="37F01127" w14:textId="77777777" w:rsidR="008A7782" w:rsidRDefault="008A7782" w:rsidP="008A7782">
      <w:pPr>
        <w:pStyle w:val="StandardWeb"/>
      </w:pPr>
      <w:r>
        <w:t xml:space="preserve">Euch ist heute der Heiland geboren. Diese frohe Botschaft, Geliebte, womit ein Engel des Himmels die frommen Hirten auf dem Felde bei Bethlehem erfreute, soll die Losung sein, womit wir unsre Weihnachtsfeier beginnen. Uns ist der Heiland geboren, der himmlische Arzt, der unser Herz von der tödlichen Wunde der Sünde heilen will. Wenn wir diese Botschaft verstehen, und uns ihrer von Herzen freuen; wenn sie uns teuer ist als eine Kunde des höchsten Glücks: dann feiern wir Weihnachten. Denn daraus entsteht noch keine Festfeier, dass wir unsre Arbeiten für ein paar Tage liegen lassen - obschon auch das manchen sehr schwer fällt; oder dass wir uns schmücken, und Einiges mehr oder besser genießen als sonst. Und auch nicht einmal dadurch feiern wir Christfest, dass wir das Haus des Herrn besuchen - oder dass wir dem Gedankengang einer Predigt, und eines Liedes folgen, und vielleicht auch am heiligen Abendmahl Teil nehmen. Das alles gehört zu unsrer Feier wesentlich, und ist dennoch die Feier nicht selbst, wenn es nicht Alles geschieht im Geist und in der Wahrheit. Am allerwenigsten aber ist das eine Festfeier, sondern- eine Verlästerung der heiligen Tage, wenn man sie anwendet zur Fleischeslust, zum Schlaf, zum Prassen, zur Schwelgerei, zur Unzucht und zum Gespött. Das tun manche, die darum eben so wenig von der Christfeier wissen, wie die vernunftlosen Tiere im Stande sind, Perlen zu beurteilen und zu schützen. Darum ist das wahre, innere, heilige Christfest viel kleiner und stiller als das äußere. Aber dennoch sind Alle ohne Unterschied zu diesem Feste geladen. Sie sollen nun noch bedenken, dass sie einen Heiland nötig haben, diejenigen, welche bis jetzt heillos gelebt haben. Sie sollen die schreckliche Wahrheit endlich beherzigen, dass ihr innerstes Herz an einer offenen Wunde blutet im Verderben der Sünde, und dass sie sterben des ewigen Todes, wenn sie nicht eilen, Heilung zu suchen bei Christo. Wenn ihnen davon etwas fühlbar wird, dann freuen sie sich des Wortes: „euch ist heute der Heiland geboren,“ und dann geht auch ihre Weihnachtsfeier an. Aber das Fest aller Gläubigen, aller Erlösten hat bereits begonnen. Sie freuen sich ihres Gottes und Heilandes, und suchen nur Heil und Leben zu nehmen aus seiner Fülle. Mögen wir nun aber alle uns der Herrlichkeit Christi, des neugeborenen Heilandes freuen, zu unsrem Seelenheil. Dazu segne der Herr sein Wort! </w:t>
      </w:r>
    </w:p>
    <w:p w14:paraId="0FCEE322" w14:textId="77777777" w:rsidR="008A7782" w:rsidRPr="00D36DA6" w:rsidRDefault="008A7782" w:rsidP="008A7782">
      <w:pPr>
        <w:pStyle w:val="StandardWeb"/>
      </w:pPr>
      <w:r>
        <w:t xml:space="preserve">Text: Matth, 2, 9-11. </w:t>
      </w:r>
      <w:r>
        <w:br/>
      </w:r>
      <w:r>
        <w:rPr>
          <w:rStyle w:val="Fett"/>
          <w:rFonts w:eastAsiaTheme="majorEastAsia"/>
        </w:rPr>
        <w:t>„Als sie nun den König gehöret hatten, zogen sie hin. Und siehe, der Stern, den sie im Morgenlande gesehen hatten, ging vor ihnen hin: bis dass er kam und stand oben über, da das Kindlein war. Da sie den Stern sahen, wurden sie hoch erfreuet. Und gingen in das Haus, und fanden das Kindlein mit Maria, seiner Mutter: und fielen nieder, und beteten es an: und taten ihre Schätze auf, und schenkten ihm Gold, Weihrauch und Myrrhen.“</w:t>
      </w:r>
      <w:r>
        <w:t xml:space="preserve"> </w:t>
      </w:r>
    </w:p>
    <w:p w14:paraId="0EEC3A4A" w14:textId="77777777" w:rsidR="008A7782" w:rsidRDefault="008A7782" w:rsidP="008A7782">
      <w:pPr>
        <w:pStyle w:val="StandardWeb"/>
      </w:pPr>
      <w:r>
        <w:t xml:space="preserve">Mit dem Sterne der Weisen aus dem Morgenlande, und mit diesen frommen, ehrwürdigen Pilgern selbst kommen wir gen Betlehem, und finden dort den neugeborenen Heiland mit seiner Mutter unter dem armen, niedrigen Dache, aber dennoch in seiner Herrlichkeit, die ihm der Vater gegeben hat. Lasset uns auf diese Herrlichkeit des neugeborenen Heilandes sehen. - Wir sehen nämlich </w:t>
      </w:r>
    </w:p>
    <w:p w14:paraId="1784DF6F" w14:textId="77777777" w:rsidR="008A7782" w:rsidRDefault="008A7782" w:rsidP="008A7782">
      <w:pPr>
        <w:pStyle w:val="StandardWeb"/>
      </w:pPr>
      <w:r>
        <w:t>I. wie sie vom Himmel herab angezeigt wird;</w:t>
      </w:r>
      <w:r>
        <w:br/>
        <w:t>II. wie sie in der armen Erscheinung verborgen liegt;</w:t>
      </w:r>
      <w:r>
        <w:br/>
        <w:t xml:space="preserve">III. wie sie erkannt und anerkannt wird von den Gläubigen. </w:t>
      </w:r>
    </w:p>
    <w:p w14:paraId="5F7C61CA" w14:textId="77777777" w:rsidR="008A7782" w:rsidRDefault="008A7782" w:rsidP="008A7782">
      <w:pPr>
        <w:pStyle w:val="berschrift2"/>
      </w:pPr>
      <w:r>
        <w:t>I.</w:t>
      </w:r>
    </w:p>
    <w:p w14:paraId="41C072A0" w14:textId="77777777" w:rsidR="008A7782" w:rsidRDefault="008A7782" w:rsidP="008A7782">
      <w:pPr>
        <w:pStyle w:val="StandardWeb"/>
      </w:pPr>
      <w:r>
        <w:t xml:space="preserve">Die Herrlichkeit Christi, des neugeborenen Heilandes wird angezeigt vom Himmel herab. Gott gibt es nämlich durch bestimmte Zeichen zu erkennen, dass dieses Kind in Bethlehem der Herr sei - sein eingeborener Sohn, und darum der Erbe aller göttlichen Herrschaft und Herrlichkeit - der reine, der zweite und neue Mensch, und darum der Erbe aller menschlichen Tugenden und Kräfte, aller menschlichen Herrlichkeit, der höchstgeborne König aller Nationen, der Friedensfürst im höchsten Sinne, der Völkerhirt, der sein Leben lässt für die Schafe, der die einzelnen Seelen errettet und selig macht, der die Erbübel des ganzen Menschengeschlechts bezwingt, überwindet, und ihm den ewigen Frieden bringt. </w:t>
      </w:r>
    </w:p>
    <w:p w14:paraId="0EFA41B7" w14:textId="77777777" w:rsidR="008A7782" w:rsidRDefault="008A7782" w:rsidP="008A7782">
      <w:pPr>
        <w:pStyle w:val="StandardWeb"/>
      </w:pPr>
      <w:r>
        <w:t xml:space="preserve">Das wird vom Himmel herab angezeigt. Wir könnten hier an vieles erinnern, an die himmlischen Heerscharen auf dem Felde zu Bethlehem, an ihren Lichtglanz, an ihre Freudenbotschaft: euch ist heute der Heiland geboren, welches ist Christus der Herr in der Stadt Davids! - an ihren Lobgesang: Ehre sei Gott in der Höhe, Friede auf Erden, und den Menschen ein Wohlgefallen! - an die Glaubensfreude der Hirten, und daran, wie der alte Simeon im Tempel ein begeisterter Jüngling wurde bei dem Anblick des heiligen Kindes, und wie die alte Hanna mit ihm neu auflebte im Glauben an den erschienenen Messias. </w:t>
      </w:r>
    </w:p>
    <w:p w14:paraId="31B7B7F0" w14:textId="77777777" w:rsidR="008A7782" w:rsidRDefault="008A7782" w:rsidP="008A7782">
      <w:pPr>
        <w:pStyle w:val="StandardWeb"/>
      </w:pPr>
      <w:r>
        <w:t xml:space="preserve">Doch wir wollen stehen bleiben bei dem Gotteszeichen, wovon unser Text Kunde gibt. Die Weisen aus dem Morgenlande hatten in ihrer Heimat einen Stern gesehen, der ihnen in seiner außerordentlichen Erscheinung das Zeichen einer außerordentlichen Begebenheit, der Geburt des Königs der Juden, des ersehnten himmlischen Priesterkönigs geworden war, der die Welt erlösen, die Gottheit offenbaren, und die Völker weiden sollte. Sie hatten die Reise angetreten, um diesen Neugeborenen, mit dem die neue Zeit ihrer Welterlösung und auch ihres Heils begann, zu suchen und anzubeten. Sie waren gezogen gen Jerusalem. Dort nun hatten sie an dem Hofe des Herodes durch die Schriftkunde der. Hohenpriester und Schriftgelehrten erfahren, der Messias müsse in Bethlehem geboren werden. Bald sind sie auf dem Wege gen Bethlehem. Über ihnen funkelt wieder der neue Stern, und ihr Auge hängt so an ihm, als ob er mit ihnen wanderte, und sie seinem Zuge folgten. Sie kommen gen Bethlehem, und hoch im Scheitelpunkte des Himmels glänzt das schöne Gestirn. Sie sind am Ziele, sie stehen vor der Hütte des Neugeborenen, der Geist hat sie geleitet, aber der Stern ist ihnen ein teures Gotteszeichen, das ihren Glauben bestätigt, und gleichsam mit seinem eigensten Glanze auf die Stätte der Geburt Christi niederglänzt. Da sie den Stern sahen, wurden sie hoch erfreuet. </w:t>
      </w:r>
    </w:p>
    <w:p w14:paraId="70183D57" w14:textId="77777777" w:rsidR="008A7782" w:rsidRDefault="008A7782" w:rsidP="008A7782">
      <w:pPr>
        <w:pStyle w:val="StandardWeb"/>
      </w:pPr>
      <w:r>
        <w:t xml:space="preserve">So wurde die Herrlichkeit Christi vom Himmel herab angezeigt durch diesen Stern. Dieses Zeichen aber hatte Gewissheit, große Gewissheit. Alle Sterne verherrlichen ihn. Die Erde, meine Brüder, verherrlicht den Menschen überhaupt, denn alle ihre Vortrefflichkeiten sind in ihm vereinigt. Er ist ihr König, den sie mit allen ihren Blumen bekränzt. Alle Vortrefflichkeiten der Schöpfung aber sind vereinigt in Christo, dem Erstgebornen unter allen Kreaturen. Er ist ihr König im Namen des Vaters, den sie mit allen ihren Sternen bekränzt. Wir müssen nur die Evangelien lesen, die Wunder, taten unsres Herrn Jesu Christi, um zu sehen, wie ihm die ganze. Natur gehorcht. Daran aber wollen wir uns jetzt erinnern, wie die ganze Natur mit einem dreifachen Segen vom Himmel herab gesegnet ist in der christlichen Welt, so dass die Hungersnot der heidnischen Zeiten, der finstern Jahrhunderte in der christlichen Zeit immer mehr verschwindet. Gott bekennt sich durch seine Werke in der Schöpfung zu dem Werke Christi in der Erlösung. Der Geist Christi, der die Menschenherzen heiligt, verschönert die Menschenerde. Wo er geistlich geboren wird in den Herzen, in den Völkern, da strahlt Himmel und Erde in einem neuen Licht, da gewinnen auch die alten Sterne einen neuen Glanz als die vielen Wohnungen in seines Vaters Hause, worin er die Seinen versammelt. So wird auch uns vom Vater seine Herrlichkeit angezeigt vom Himmel herab. </w:t>
      </w:r>
    </w:p>
    <w:p w14:paraId="6CF6138F" w14:textId="77777777" w:rsidR="008A7782" w:rsidRDefault="008A7782" w:rsidP="008A7782">
      <w:pPr>
        <w:pStyle w:val="StandardWeb"/>
      </w:pPr>
      <w:r>
        <w:t xml:space="preserve">Lasset uns in den Werken der Natur die Spuren unsres Gottes suchen, wie jene Weisen, dann werden auch wir durch die Zeichen Gottes zu Christo geleitet werden. Blicken wir gen Himmel und betrachten die Sterne, so werden wir erinnert an den, der uns dieses Weltall zum Vaterhause gemacht hat durch sein erleuchtendes Wort, und der uns dieses Vaterhaus aufgeschlossen hat durch seine Gnade. Betrachten wir die Erde, ihre Länder und ihren Ertrag, so finden wir zweierlei: Fluch und Segen, entweder das Eine oder das Andere überall verbreitet, oder beides im Kampfe miteinander, und werden erinnert an den, der den alten Fluch von der Erde, diesem Hause Adams wegnimmt, und der den Segen Gottes mit vom Himmel gebracht hat, um ihn durch die Taler der gereinigten Erde auszugießen. An seinen Tod und an seine siegreiche Auferstehung erinnert uns das Weizenkorn, aus dessen Verwesung ein frischer, lebendiger Halm mit vielen Früchten emporsteigt, und das Feld, welches weiß ist zur Ernte, an die Sehnsucht der Völker nach seinem Himmelreich. Und wenn wir endlich Wohlgefallen haben an dem Lieblichsten auf Erden, an den kleinen Kindern, und sie betrachten als die neue Menschensaat als Knospen, in denen die reichsten geistigen Anlagen und Segnungen noch verborgen liegen: dann müssen wir auch mit der größten Macht angezogen werden von dem heiligen Kinde in Bethlehem. Denn aus diesem Kinde entfaltet sich das große Heil der Menschheit, die verloren war. Aus ihm entfalten sich alle Lehren, alle Geheimnisse, alle Kräfte, alle Wunder des Himmelreichs. Dieses Kind wird uns zum hellen Spiegel der Gottheit; wir sollen den Vater sehen in seinem Leben, in seinem Werke und in seinem Siege. So führt uns denn jede höhere Betrachtung, jedes bessere Trachten zu Christo - wenn wir gründlich sind, und nicht auf halbem Wege stehen bleiben. Wenn wir Gott suchen als den Vater, so finden wir ihn im Sohne, denn er zeigt uns seine Herrlichkeit an durch tausend Zeichen vom Himmel herab. </w:t>
      </w:r>
    </w:p>
    <w:p w14:paraId="375956F3" w14:textId="77777777" w:rsidR="008A7782" w:rsidRDefault="008A7782" w:rsidP="008A7782">
      <w:pPr>
        <w:pStyle w:val="berschrift2"/>
      </w:pPr>
      <w:r>
        <w:t>II.</w:t>
      </w:r>
    </w:p>
    <w:p w14:paraId="796987CF" w14:textId="77777777" w:rsidR="008A7782" w:rsidRDefault="008A7782" w:rsidP="008A7782">
      <w:pPr>
        <w:pStyle w:val="StandardWeb"/>
      </w:pPr>
      <w:r>
        <w:t xml:space="preserve">An seiner armen Erscheinung dürfen wir uns aber dabei nicht stoßen, denn in dieser liegt seine Herrlichkeit verborgen, wie wir Zweitens sehen. </w:t>
      </w:r>
    </w:p>
    <w:p w14:paraId="608C00BD" w14:textId="77777777" w:rsidR="008A7782" w:rsidRDefault="008A7782" w:rsidP="008A7782">
      <w:pPr>
        <w:pStyle w:val="StandardWeb"/>
      </w:pPr>
      <w:r>
        <w:t xml:space="preserve">Die Weisen gingen in das Haus, und fanden das Kindlein mit Maria seiner Mutter. An Allem, was sie fanden, hätten sie Anstoß nehmen können, wenn sie Weise gewesen wären im Sinne stolzer Klügelei, und nicht als demütige Wahrheitsfreunde. Das Haus wäre der erste Anstoß gewesen, denn es war eine arme Hütte, oder noch weniger: es war ein Stall. Dann die Mutter des Kindes - reich geschmückt können wir sie uns nicht denken, das hätte schlecht gepasst zu der ärmlichen Umgebung. Und nun das Kindlein - ein kleines, armes Kind, nach Kindesart hilflos und ohne Rede - ein Kind, das in einer Krippe gebettet war: es gehörte viel dazu, in ihm den König der Ehren, den Heiland der Welt zu begrüßen. </w:t>
      </w:r>
    </w:p>
    <w:p w14:paraId="76054C44" w14:textId="77777777" w:rsidR="008A7782" w:rsidRDefault="008A7782" w:rsidP="008A7782">
      <w:pPr>
        <w:pStyle w:val="StandardWeb"/>
      </w:pPr>
      <w:r>
        <w:t xml:space="preserve">Aber die Weisen vertrauten ihrer Führung. Sie glaubten zuerst der heiligen Stimme in ihrer Brust. Da rief der Sündenschmerz: wir bedürfen eines Erlösers; da rief die gläubige Ahnung: wir dürfen auf einen Erlöser hoffen. Sie glaubten ferner der heiligen Sage, dem prophetischen Lichtschimmer, der sich aus Judäa durch das Morgentand ergossen hatte: es soll ein rettender Völkerhirt zu Zion geboren werden. Sie glaubten ihrem Stern; die Zuversicht, dass er das Zeichen des Messias sei, war die schönste Frucht ihrer Sternkunde, ihrer durchwachten Nächte, ihrer Forschungen. Und endlich glaubten sie auch dem prophetischen Schriftwort, wozu in Bethlehem die Weisung begeisterter Hirten kommen mochte. Sie hatten so viele und so starke Glaubensgründe, dass sie trotz der Niedrigkeit des Hauses, trotz der Armut der Mutter, trotz der Hilflosigkeit Jesu zum Ziele drangen, ihn anzubeten. Die Herrlichkeit Jesu, welche sie mit ihren Augen nicht sahen, weil sie in der armen Erscheinung verborgen lag, sahen sie im Glauben. Aber sie sahen einen Schimmer dieser Herrlichkeit auch wohl mit leiblichen Augen. Dass Jesus ihnen als ein Kind erschien, konnte sie doch im Grunde nicht bedenklich machen. Will Gott uns erleuchten und erlösen: so ist es ein gnadenreicher, herrlicher und würdiger Weg, wenn er uns erbarmend heimsucht durch einen Menschen. Und dieser Mensch, in welchem die Fülle der Gottheit wohnen soll, muss von seiner Empfängnis und Geburt an durchaus einzig, und auserwählt sein, er muss uns zuerst als ein heiliges Wunderkind erscheinen. Und wohl mochten die Weisen im Blick und in den Zügen des Kindes schon die Strahlen des neuen, zweiten Menschen, des Menschensohnes entdecken. Und warum sollte dieser Auserwählte Gottes nicht arm sein? Konnte ihn gemeiner Reichtum, gemeiner Adel, gemeine Fürstenpracht verherrlichen? War nicht seine Armut der rührende Ausdruck der Liebe des Sohnes Gottes, womit er auf Erden arm geworden ist, um uns in seinem Himmel ewig reich zu machen? Solche Gedanken konnten den Weisen nicht fremd bleiben, und darum musste ihnen die Herrlichkeit Christi um so heller erglänzen, je mehr sie von dem Schleier der Demut und der Armut bedeckt war. Und so mochten sie auch in der schlicht gekleideten Mutter des Kindleins durch die edelsten Züge des weiblichen Wesens wohl die hohe Jungfrau erkennen, die als das frömmste, tiefste und heiligste weibliche Gemüt auserkoren war von Gott, die gebenedeite Mutter des Welterlösers zu werden. Hier lag ohne Zweifel über alle Züge der Armut, auch in der Gestalt des Pflegevaters, und rund umher in der Hütte eine solche Reinheit, ein solches Freudenlicht, eine solche Geistesweihe, ein solcher Glanz der Gegenwart Gottes ausgegossen - dass nur den stumpfen, gemeinen, rohen und unreinen Blicken die Herrlichkeit Christi in seiner armen Erscheinung verborgen bleiben konnte. </w:t>
      </w:r>
    </w:p>
    <w:p w14:paraId="444BC556" w14:textId="77777777" w:rsidR="008A7782" w:rsidRDefault="008A7782" w:rsidP="008A7782">
      <w:pPr>
        <w:pStyle w:val="StandardWeb"/>
      </w:pPr>
      <w:r>
        <w:t xml:space="preserve">Und so ist es noch jetzt. Die Herrlichkeit Christi verhüllt sich immer noch in seiner armen Erscheinung für Viele, aber nicht für Alle. Daran aber sind diese Vielen selber Schuld, die seine Herrlichkeit nicht erkennen. Sie haben. sich nicht der Macht der göttlichen Führung hingegeben, die sie zu Christo leiten wollte. Ihr, die ihr noch nicht zum lebendigen Glauben an Christum gekommen seid, woran, meint. ihr, sollte es wohl liegen? Es liegt ganz gewiss nicht daran, dass ihr zu viel Verstand hättet, um diesen Glauben anzunehmen, oder dass ihr zu wenig arme Sünder wäret, um dieses Erlösers zu bedürfen. Es liegt nicht daran, dass ihr zu wenig Zeit, und zu großartige Spekulationen im Sinne hättet, um euch der Erkenntnis Christi zu widmen, oder dass es euch an Gelegenheit, ihn kennen zu lernen, in eurer Jugend gefehlt hätte. Nein, betrügt euch doch nicht selbst, daran liegt es nicht, sondern daran, dass ihr in allen Stücken das Gegenteil seid von jenen Weisen aus dem Morgenlande. So nämlich habt ihr erstlich den tiefsten Mahnungen, den heiligsten Stimmen in eurer Brust, wodurch euch der Vater zum Sohne rief, nicht Gehör gegeben, wenigstens nicht Folge geleistet. Zu diesem Widerstreben aber habt ihr euch verführen lassen durch eitle Gedanken oder fleischliche Lüste. So habt ihr zweitens die heilige Kunde, die unter uns von der Erlösung in Christo verbreitet ist, für zeremonielles Tempelwort, für tote Überlieferung, oder für alte Fabel gehalten. Dazu habt ihr euch verführen lassen durch Geschwätze des Unglaubens, wie sie auch unter uns verbreitet sind. So habt ihr drittens die Natur und Welt immer nur im Lichte der Alltäglichkeit gesehen, und höchstens schöne Aussichten bewundert, nicht aber das lebendige Gotteswalten in der Welt andringen lassen an euer Herz; sonst wäret ihr dessen inne geworden, wie der Vater. den Sohn verklärt durch seine Winke und Zeichen. Zu diesem Totenblick ins Leben habt ihr euch herabgestimmt durch eigene beständige Zerstreuungen im Eitlen, und durch die Furcht vor einer Welt, die alle Ehrfurcht vor dem allgegenwärtigen Walten Gottes als Frömmelei verlästert. Und so habt ihr viertens dem Schriftwort, dem Worte Gottes keine rechte Andacht geschenkt, und noch weniger Glauben. Davon wissen die Sonntage Zeugnis zu geben, welche die Christenschar feiern musste ohne euch. Sehet, daher kommt es, dass euch immer noch die Herrlichkeit Christi verborgen geblieben ist in seiner armen Erscheinung. Eure Blicke sind nicht geübt, nicht geschärft, nicht gereinigt, nicht gebildet dafür, und so stoßt ihr euch denn daran, dass der Sohn Gottes soll Mensch geworden sein in Christo Jesu, dass ihr einer Versöhnung bedürfen sollt, die Christus durch seinen Kreuzestod vollendet hat; dass das göttliche Leben Christi Wurzel soll geschlagen haben in dem Herzen schwacher, armer, sündiger Bekenner seines Namens; und dass euch Gottes Gnade zu Teil werden soll durch Gnadenmittel, welche die Kirche Christi als die streitende, mannigfach getrübte und betrübte Kirche verwaltet. Aber was euch am Glauben hindert, das eben würde euern Glauben stärken, wenn ihr einmal der göttlichen Führung folgsam würdet. Lasset euch fortan willig leiten durch eure tiefsten Seelen-Bedürfnisse, durch die frohe Botschaft von Christo, durch Gottes Walten und Werk, dann findet ihr göttliche Weisheit in der Lehre, dass Gott sich euch geoffenbart hat durch die Erscheinung des reinen und reichen Menschensohnes; dann fühlt ihr, wenn Gott ein Wohlgefallen haben soll an euch, so muss das Bild Christi durch den Glauben in eurem Herzen sein, wenn etwas von seiner Gerechtigkeit eure Sünden aufwiegen und aufheben kann, so ist es das Liebesopfer, das Christus, der sich mit euch verbindet, in seinem Kreuzestode für euch vollbracht hat; dann wird es euch ein Wunder zum Preise Gottes, dass er die Gottlosen gerecht macht, dass er sich der Armen, der Kleinen, der Unwissenden erbarmt, und wohnen will in dem Herzen der Sünder, sie zu heiligen, und ihr werdet selber dann dieses Wunder der Wiedergeburt durch seinen Geist erfahren, und dann endlich wisst ihr und erfahrt es, wie heilig, wie gesegnet, wie notwendig eurem inneren Leben die Gnadenmittel sind, die der Herr uns gegeben hat, sein Wort, und seine heiligen Sakramente. Und indem euch die Herrlichkeit Christi hervorbricht durch seine arme Erscheinung, beugt ihr ihm eure Knie mit den Weisen. So sehen wir denn Drittens, wie die Herrlichkeit Christi, des neugeborenen Heilandes von den Gläubigen erkannt, und anerkannt wird. </w:t>
      </w:r>
    </w:p>
    <w:p w14:paraId="29DE5F2B" w14:textId="77777777" w:rsidR="008A7782" w:rsidRDefault="008A7782" w:rsidP="008A7782">
      <w:pPr>
        <w:pStyle w:val="berschrift2"/>
      </w:pPr>
      <w:r>
        <w:t>III.</w:t>
      </w:r>
    </w:p>
    <w:p w14:paraId="52F5AFD0" w14:textId="77777777" w:rsidR="008A7782" w:rsidRDefault="008A7782" w:rsidP="008A7782">
      <w:pPr>
        <w:pStyle w:val="StandardWeb"/>
      </w:pPr>
      <w:r>
        <w:t xml:space="preserve">Sie fanden das Kindlein, und fielen nieder, und beteten es an, und taten ihre Schätze auf, und schenkten ihm Gold, Weihrauch und Myrrhen. Dass sie niederfielen, war diesesmal keine Zeremonie, sondern ein Ausdruck des mächtigsten Gefühls, wie es sie am Ziele einer so weiten Reise, einer so tiefen, großartigen Forschung, und einer so brennenden Sehnsucht überwältigen musste. Mit ihrer Freude sprechen sie insbesondere ihre Ehrfurcht auf diese Weise aus; Ehrfurcht vor der allgegenwärtigen, hier aufs Herrlichste gegenwärtigen Gottheit, Ehrfurcht vor der göttlichen Fülle und Bestimmung, welche in diesem heiligen Kinde verborgen lag, Ehrfurcht vor dem geheimnisreichen, verheißungsreichen Könige der Juden. Sie beteten das Kindlein an, nicht das Sterbliche in ihm, sondern das unsterbliche, das göttliche Wesen in seiner menschlichen Erscheinung. Sie huldigten ihrem Herrn, sie beteten an den Vater in dem Sohne, sie begrüßten ihren Retter, sie übergaben sich dem Geiste Gottes zur Aufnahme in sein Reich. Und diese Verehrung und Anbetung war echt: sie taten ihre Schätze auf, und beschenkten ihn mit köstlichen Gaben, wie sie zum Teil aus Arabien kamen, wie sie aber im Morgenlande überall verbreitet waren, und besonders zu heiligen Tempelgaben verwendet wurden. Mit diesen Gaben schenkten sie ihm ihr Herz so huldigten sie ihm gleichsam auch als dem geistlichen Könige ihrer Länder. Sie gaben sich hin an ihn, um Genossen seines Himmelreichs zu werden; sie gaben ihm die Köstlichkeiten ihrer heimischen Länder, um sein Himmelreich herüber zu rufen über ihre Völker. Als die Gläubigen erkannten sie die Herrlichkeit Christi, des neugeborenen Heilandes, und erkannten sie ihn an. Und so lasset auch uns jetzt, meine Brüder, zum ersten Male oder von Neuem die Herrlichkeit Christi erkennen und anerkennen im Angedenken an seine gnadenreiche Geburt. Mit wahrer Ehrfurcht lasset uns das selige Geheimnis betrachten, dass uns Gott geoffenbart ist im Fleisch, dass der Sohn Gottes unser Bruder geworden ist, und dass in ihm das Himmelreich gekommen ist auf die arme, verfinsterte Erde. Ihm müssen wir nun auch unsere Knie beugen, ihn von Herzen aufnehmen als unsern Herrn, dem wir uns übergeben und unterwerfen, und unter dessen Wort wir uns beugen mit unserm Haupte und mir unserm Herzen. Lasset uns in ihm unsern Erlöser begrüßen, und fühlen, dass er Licht bringt in die Nacht unsers Geistes, Gnade, unsre Sündenschuld zu tilgen, Heil und Sieg, uns von den starken Banden des alten Verderbens zu befreien. So lasset uns als wahrhaft Erlösungsbedürftige ihn bitten um Aufnahme in sein Himmelreich, um Rettung und Erneuerung unserer Seelen. Beten lasset uns um seine Gaben, die er in reicher Gottesfülle mitbringt vom Himmel. Der Friede Gottes, welcher höher ist als alle Vernunft - ein neues Herz, das in der Liebe Gottes schlägt und himmlisch gesinnt ist-ein erleuchteter Sinn, der den Weg des Lebens deutlich erkennt - das Erbe und die Hoffnung der Kinder Gottes: das tut uns Not: um diese Gaben lasset uns anhalten mit festem Vertrauen. Und wie es denn gewiss ist, dass uns geschieht nach unserem Glauben, so lasset uns ihm denn auch alles weihen und opfern, was wir sind und was wir haben, in treuer Dankbarkeit für seine Liebe und Treue. Ihm sei unser Herz gegeben, dass er darin wohne und herrsche mit seinem Geist - nicht die Welt, nicht der Hochmut - nicht Wollust, nicht heidnische Sorge, nicht hartherzige Selbstsucht. Ihm sei unsere Habe geweiht, dass wir Alles verwalten nicht als Diener des Mammons, sondern als seine Knechte, frei geworden von den Fesseln des Irdischen. Ihm seien unsre Kräfte geopfert, dass wir in unsrer Arbeit ihm dienen, und mit seiner Kraft die Sünde überwinden. Ihm seien die Unsrigen dargebracht durch Ermahnung, Fürbitte und durch das Vorbild des lebendigen Glaubens und der Liebe Christi. </w:t>
      </w:r>
    </w:p>
    <w:p w14:paraId="3666AB6F" w14:textId="77777777" w:rsidR="008A7782" w:rsidRDefault="008A7782" w:rsidP="008A7782">
      <w:pPr>
        <w:pStyle w:val="StandardWeb"/>
      </w:pPr>
      <w:r>
        <w:t xml:space="preserve">In alle dem aber schließt ihr Euch besonders innig den frommen Weisen an, meine Brüder und Schwestern, die ihr euch dem Tische des Herrn nahet. Fühlt es mit heiliger, kindlicher Scheu: euch kommt Christus mit seinem Geiste und mit seinem Leben unaussprechlich nahe in dem heiligen Sakrament. Bringt herzu ein heilsbedürftiges Herz, eine Seele, die in der Welt keinen Frieden findet, und in ihr nicht den Frieden sucht, ein aufrichtiges Gefühl der Reue über eure Sünden, ein Verlangen nach der Gewissheit eurer Versöhnung, ein heiliges Verlangen und Gelübde, in allen Stücken besser zu werden. Vor allen Dingen aber bringet herzu Glauben an den Herrn Jesum Christum, und inniges Gebet. Er erhört euch. Und so gebet euch ihm ganz , und macht ihn zum Herrn eurer Zukunft. </w:t>
      </w:r>
    </w:p>
    <w:p w14:paraId="1BCB983E" w14:textId="77777777" w:rsidR="008A7782" w:rsidRDefault="008A7782" w:rsidP="008A7782">
      <w:pPr>
        <w:pStyle w:val="StandardWeb"/>
      </w:pPr>
      <w:r>
        <w:t xml:space="preserve">Er sei uns Allen fortan Heiland und König, dann ist uns große Freude widerfahren, die kein Ende nimmt. Amen. </w:t>
      </w:r>
    </w:p>
    <w:p w14:paraId="6C9C50F9" w14:textId="77777777" w:rsidR="008A7782" w:rsidRDefault="008A7782" w:rsidP="008A7782">
      <w:pPr>
        <w:pStyle w:val="berschrift1"/>
      </w:pPr>
      <w:r>
        <w:t>Luthardt, Christoph Ernst - Die Erscheinung der heilsamen Gnade Gottes.</w:t>
      </w:r>
    </w:p>
    <w:p w14:paraId="43DB411D" w14:textId="77777777" w:rsidR="008A7782" w:rsidRDefault="008A7782" w:rsidP="008A7782">
      <w:pPr>
        <w:pStyle w:val="StandardWeb"/>
      </w:pPr>
      <w:r>
        <w:t xml:space="preserve">Predigt am ersten Weihnachtsfeiertag über Tit. 2,11-14. </w:t>
      </w:r>
    </w:p>
    <w:p w14:paraId="4D5DDBA9" w14:textId="77777777" w:rsidR="008A7782" w:rsidRDefault="008A7782" w:rsidP="008A7782">
      <w:pPr>
        <w:pStyle w:val="StandardWeb"/>
      </w:pPr>
      <w:r>
        <w:t xml:space="preserve">Ehre sei Gott in der Höhe, Friede auf Erden und den Menschen ein Wohlgefallen! Amen. </w:t>
      </w:r>
    </w:p>
    <w:p w14:paraId="24C0D257" w14:textId="77777777" w:rsidR="008A7782" w:rsidRDefault="008A7782" w:rsidP="008A7782">
      <w:pPr>
        <w:pStyle w:val="StandardWeb"/>
      </w:pPr>
      <w:r>
        <w:t xml:space="preserve">O du fröhliche, o du selige, </w:t>
      </w:r>
      <w:r>
        <w:br/>
        <w:t xml:space="preserve">Gnadenbringende Weihnachtszeit! </w:t>
      </w:r>
      <w:r>
        <w:br/>
        <w:t xml:space="preserve">Welt ging verloren, Christ ward geboren! </w:t>
      </w:r>
      <w:r>
        <w:br/>
        <w:t xml:space="preserve">Freue, freue dich, Christenheit! </w:t>
      </w:r>
    </w:p>
    <w:p w14:paraId="14521552" w14:textId="77777777" w:rsidR="008A7782" w:rsidRDefault="008A7782" w:rsidP="008A7782">
      <w:pPr>
        <w:pStyle w:val="StandardWeb"/>
      </w:pPr>
      <w:r>
        <w:t xml:space="preserve">So heißt es heute aller Orten, in dem HErrn Jesu Christo Geliebte! Und auch wo die Trauer in den Herzen oder Häusern wohnt, da wird doch heute die Freude Herr und breitet ihren lichten Glanz auch über das dunkle Leid aus, Ist es auch eine wehmütige, eine schmerzliche Freude: es ist doch Freude. Freue, freue dich Christenheit! Man braucht es den Kindern heute nicht erst zu sagen: sie sind ohne das voll Freude und Jubel. Mögen der Gaben viel sein oder wenig - Weihnachtsgaben haben einen Zauber und Schimmer wie keine anderen. Auch den Eltern braucht man nicht erst zuzurufen , dass es Freudenzeit sei: es entzündet sich die Freude ihrer Herzen an den Augen der Kinder, aus denen der Glanz der Weihnachtslichter widerleuchtet. Und von den Eltern und Kindern geht die Freude aus auf die Andern und zieht sie alle mit in ihren Kreis. Wer kann ihr widerstehen? </w:t>
      </w:r>
    </w:p>
    <w:p w14:paraId="2C08A9BB" w14:textId="77777777" w:rsidR="008A7782" w:rsidRDefault="008A7782" w:rsidP="008A7782">
      <w:pPr>
        <w:pStyle w:val="StandardWeb"/>
      </w:pPr>
      <w:r>
        <w:t xml:space="preserve">Aber es ist doch ein armseliges Ding um diese Freude, eine eitle und vergängliche Sache, wenn sie nicht weiter reicht und tiefer gründet. Menschliche Freude, wenn sie nicht Ewigkeit in sich trägt, macht das Herz zuletzt mehr traurig als fröhlich. Ewigkeit aber trägt nur die Freude in sich, die der Ewigkeit entstammt. Es hat sich aber heute der Himmel aufgetan und der Ewige selbst ist in die Zeit getreten. Ewigkeitsabgründe sind verborgen im Kinde Jesu. Das ist die freudenreiche, fröhliche Mähr, die heute aller Welt verkündigt wird, deren Botschaft vom Himmel hoch zu uns auf Erden gekommen und von der Flur Bethlehems her zu uns auch in unser Land getragen worden ist und von den Lippen der Verkündiger in Aller Herzen hinein; denn Jesus das Kind ist der Kinder und Alten ewige Freude und Jubel der Herzen. Das ist der Tag, den der HErr gemacht hat; lastet uns freuen und fröhlich darin sein. Lobt Gott ihr Christen allzugleich in seinem höchsten Thron, der heut aufschließt sein Himmelreich und schenkt uns seinen Sohn! Nun sind alle Gaben der Menschen himmlisch geweiht, denn sie sind Bilder und Zeichen geworden der himmlischen Gaben, die Gott der Vater uns beschert hat, und der lichte Glanz der heiligen Weihnacht, an dem wir uns ergötzen, malet uns das Licht der göttlichen Liebe und Treue, das mitten in der Nacht der Sünde und des Jammers auf Erden angebrochen vom Himmel her und uns zu Lichtes Kindern gemacht hat. Es ist aufgegangen die Morgenröte des neuen Tages, es ist gekommen der Heiland der Völker, ein Licht zu erleuchten die Heiden und zum Preis seines Volkes Israel - es ist erschienen die heilsame Gnade Gottes allen Menschen. O lasst uns freuen und fröhlich darinnen sein, und mit den Engeln um die Wette jubilieren, und mit den Hirten uns fröhlich verwundern und dies Wort ausbreiten, und unseren Herzen und allen Geliebten zurufen, singen und sagen: </w:t>
      </w:r>
    </w:p>
    <w:p w14:paraId="63643496" w14:textId="77777777" w:rsidR="008A7782" w:rsidRDefault="008A7782" w:rsidP="008A7782">
      <w:pPr>
        <w:pStyle w:val="StandardWeb"/>
      </w:pPr>
      <w:r>
        <w:t xml:space="preserve">O du fröhliche, o du selige, </w:t>
      </w:r>
      <w:r>
        <w:br/>
        <w:t xml:space="preserve">Gnadenbringende Weihnachtszeit! </w:t>
      </w:r>
      <w:r>
        <w:br/>
        <w:t xml:space="preserve">Welt ging verloren, Christ ward geboren: </w:t>
      </w:r>
      <w:r>
        <w:br/>
        <w:t xml:space="preserve">Freue, freue dich, Christenheit! </w:t>
      </w:r>
    </w:p>
    <w:p w14:paraId="16424D8A" w14:textId="77777777" w:rsidR="008A7782" w:rsidRDefault="008A7782" w:rsidP="008A7782">
      <w:pPr>
        <w:pStyle w:val="StandardWeb"/>
      </w:pPr>
      <w:r>
        <w:t>Tit. 2,11-14.</w:t>
      </w:r>
      <w:r>
        <w:br/>
      </w:r>
      <w:r>
        <w:rPr>
          <w:rStyle w:val="Fett"/>
          <w:rFonts w:eastAsiaTheme="majorEastAsia"/>
        </w:rPr>
        <w:t>Denn es ist erschienen die heilsame Gnade Gottes allen Menschen, und züchtiget uns, dass wir sollen verleugnen das ungöttliche Wesen, und die weltlichen Lüste, und züchtig, gerecht und gottselig leben in dieser Welt, und warten auf die selige Hoffnung und Erscheinung der Herrlichkeit des großen Gottes und unseres Heilandes Jesu Christi, der sich selbst für uns gegeben hat. auf dass er uns erlöste von aller Ungerechtigkeit, und reinigte ihm selbst ein Volk zum Eigentum, das fleißig wäre zu guten Werken.</w:t>
      </w:r>
      <w:r>
        <w:t xml:space="preserve"> </w:t>
      </w:r>
    </w:p>
    <w:p w14:paraId="08A561F5" w14:textId="77777777" w:rsidR="008A7782" w:rsidRDefault="008A7782" w:rsidP="008A7782">
      <w:pPr>
        <w:pStyle w:val="StandardWeb"/>
      </w:pPr>
      <w:r>
        <w:t xml:space="preserve">Es ist erschienen die heilsame Gnade Gottes allen Menschen - so ruft der Apostel uns zu. Das ist ein rechter, fröhlicher Weihnachtsruf. Dies Wort wollen wir denn im Herzen bewegen und betrachten: </w:t>
      </w:r>
    </w:p>
    <w:p w14:paraId="4BAB97AB" w14:textId="77777777" w:rsidR="008A7782" w:rsidRDefault="008A7782" w:rsidP="008A7782">
      <w:pPr>
        <w:pStyle w:val="StandardWeb"/>
      </w:pPr>
      <w:r>
        <w:t xml:space="preserve">Die Erscheinung der heilsamen Gnade Gottes, </w:t>
      </w:r>
    </w:p>
    <w:p w14:paraId="10E666A5" w14:textId="77777777" w:rsidR="008A7782" w:rsidRDefault="008A7782" w:rsidP="008A7782">
      <w:pPr>
        <w:pStyle w:val="level1"/>
        <w:numPr>
          <w:ilvl w:val="0"/>
          <w:numId w:val="9"/>
        </w:numPr>
      </w:pPr>
      <w:r>
        <w:t>als die Freude unsers Glaubens,</w:t>
      </w:r>
    </w:p>
    <w:p w14:paraId="71FC9484" w14:textId="77777777" w:rsidR="008A7782" w:rsidRDefault="008A7782" w:rsidP="008A7782">
      <w:pPr>
        <w:pStyle w:val="level1"/>
        <w:numPr>
          <w:ilvl w:val="0"/>
          <w:numId w:val="9"/>
        </w:numPr>
      </w:pPr>
      <w:r>
        <w:t>als das Leben unsrer Liebe,</w:t>
      </w:r>
    </w:p>
    <w:p w14:paraId="01DA7E39" w14:textId="77777777" w:rsidR="008A7782" w:rsidRDefault="008A7782" w:rsidP="008A7782">
      <w:pPr>
        <w:pStyle w:val="level1"/>
        <w:numPr>
          <w:ilvl w:val="0"/>
          <w:numId w:val="9"/>
        </w:numPr>
      </w:pPr>
      <w:r>
        <w:t>als den Grund unsrer Hoffnung.</w:t>
      </w:r>
    </w:p>
    <w:p w14:paraId="36290455" w14:textId="77777777" w:rsidR="008A7782" w:rsidRDefault="008A7782" w:rsidP="008A7782">
      <w:pPr>
        <w:pStyle w:val="berschrift2"/>
      </w:pPr>
      <w:r>
        <w:t>1.</w:t>
      </w:r>
    </w:p>
    <w:p w14:paraId="5E98107D" w14:textId="77777777" w:rsidR="008A7782" w:rsidRDefault="008A7782" w:rsidP="008A7782">
      <w:pPr>
        <w:pStyle w:val="StandardWeb"/>
      </w:pPr>
      <w:r>
        <w:t xml:space="preserve">Es ist erschienen die heilsame Gnade Gottes allen Menschen- das ist die Freude unseres Glaubens. </w:t>
      </w:r>
    </w:p>
    <w:p w14:paraId="0ABD7390" w14:textId="77777777" w:rsidR="008A7782" w:rsidRDefault="008A7782" w:rsidP="008A7782">
      <w:pPr>
        <w:pStyle w:val="StandardWeb"/>
      </w:pPr>
      <w:r>
        <w:t xml:space="preserve">Denn so lautet die himmlische Engelbotschaft an uns Menschenkinder auf Erden: Fürchtet euch nicht; siehe, ich verkündige euch große Freude, die allem Volke widerfahren wird, denn euch ist heute der Heiland geboren, welcher ist Christus der HErr in der Stadt Davids. </w:t>
      </w:r>
    </w:p>
    <w:p w14:paraId="21072139" w14:textId="77777777" w:rsidR="008A7782" w:rsidRDefault="008A7782" w:rsidP="008A7782">
      <w:pPr>
        <w:pStyle w:val="StandardWeb"/>
      </w:pPr>
      <w:r>
        <w:t xml:space="preserve">Er ist geboren, sagt der Engel, es ist erschienen die heilsame Gnade Gottes, sagt der Apostel. O selig wir, dass wir der Zeit der Erfüllung und nicht mehr des Hoffens angehören! Was der alten Väter Schar höchster Wunsch und Sehnen war, und was sie prophezeit, ist erfüllt in Herrlichkeit. Wie viel besser sind doch wir daran, wie viel gesegneter als alle die Patriarchen, Frommen und Propheten des A. Bundes. Es hat zwar Gott mit Abraham und Mose und so manchen Andern selber geredet Angesicht gegen Angesicht. So etwas widerfährt uns nicht. Und doch ist unser Loos viel lieblicher gefallen. Denn was ist doch das Alles gegen die herrliche Geschichte, deren Kinder wir sind: Er ist gekommen-! Das war eine lange, bange Nacht, schon in Israel, wie viel mehr außerhalb seiner Glänzen. Sünde und Jammer und kein Trost - und keine Gewissheit; Sehnsucht, Ahnung, schwache Versuche zu Gott zu kommen - aber kein Friede. Hüter ist die Nacht schier hin?- Gott sei Dank durch alle Welt, der sein Wort beständig hält und der Sünder Trost und Rat zu uns hergesendet hat. Es ist erschienen die heilsame Gnade Gottes. Nun wandeln wir in ihrem Licht! Erschienen, wie das Licht des Morgens fröhlich begrüßt wird nach einer schweren, angstvoll durchwachten, schmerzensreichen Nacht. Erschienen, wie dem einsamen Wanderer hinter den finstern Wolken das freundliche Licht der Sterne erscheint. Sie ist erschienen im Glanz der über Bethlehem aufging, und im Wunderstern, der den Heiden in der Ferne Botschaft brachte. So erscheint das Licht auch der einzelnen Seele, wenn ihre Sünden über sie gekommen sind wie sich die Nacht über der Erde lagert, wenn sie den Zorn Gottes wider sich aufsteigen sieht wie eine drohende Wetterwolke, die mit Verderben schwanger geht, wenn ihr um Trost bange ist, und sie über sich schaut und unter sich die Erde anblickt und nirgend findet, der ihr rate und helfe, und nicht weiß wo aus noch ein - und wenn nun die fröhliche Botschaft ihr ans Ohr und ins Herz dringt und es hell in ihr wird vom Glanz, der über ihr aufgeht. Er ist ihr Stern in dunkler Nacht - Jesus Christus. </w:t>
      </w:r>
    </w:p>
    <w:p w14:paraId="29924D3E" w14:textId="77777777" w:rsidR="008A7782" w:rsidRDefault="008A7782" w:rsidP="008A7782">
      <w:pPr>
        <w:pStyle w:val="StandardWeb"/>
      </w:pPr>
      <w:r>
        <w:t xml:space="preserve">Was ist das doch eine wundersame Geschichte, deren Gedächtnis wir heute feiern: Gott ist geoffenbart im Fleisch; das Wort ward Fleisch und wohnte unter uns und wir sahen seine Herrlichkeit, eine Herrlichkeit als des eingeborenen Sohnes vom Vater voller Gnade und Wahrheit. O seliges Evangelium! Das wäre in keines Menschen Herz gekommen, wenn es Gott nicht selber geoffenbart hätte. Denn wer dürfte es wagen zu denken: eine Menschwerdung Gottes? Niemand, auch in Israel nicht, wusste von diesem wunderbarem Geheimnis etwas, bevor es geschah; denn allen Menschen musste es unmöglich dünken, bis es wirklich geschah. Aber nun es geschehen, preist unser Glaube Gottes unglaubliche Leutseligkeit und ruht aus voll Frieden in diesem Gedanken - o nein, in dieser Tatsache: Gott ward Mensch. Nicht mehr der Ferne ist er uns, dessen Allmacht wir scheuvoll verehren, vielmehr so nahe gekommen, wie er nur nahe kommen konnte, um uns so zu gewinnen. Gott und Mensch in Einem-sind das nicht die größten Gegensätze, größer als Himmel und Erde, die man sich denken kann? Sie sind vereinigt in Jesu. „Allmacht muss zur Ohnmacht werden, endlich die Unendlichkeit; unter Mühsal und Beschwerden tritt der Ew'ge in die Zeit:“ das hat die Kirche allezeit mit anbetender Bewunderung dieses gottseligen Geheimnisses besungen. </w:t>
      </w:r>
    </w:p>
    <w:p w14:paraId="6CAA0C93" w14:textId="77777777" w:rsidR="008A7782" w:rsidRDefault="008A7782" w:rsidP="008A7782">
      <w:pPr>
        <w:pStyle w:val="StandardWeb"/>
      </w:pPr>
      <w:r>
        <w:t xml:space="preserve">„Des ew'gen Vaters einig Kind </w:t>
      </w:r>
      <w:r>
        <w:br/>
        <w:t xml:space="preserve">jetzt man in der Krippe findt; </w:t>
      </w:r>
      <w:r>
        <w:br/>
        <w:t xml:space="preserve">in unser armes Fleisch und Blut </w:t>
      </w:r>
      <w:r>
        <w:br/>
        <w:t xml:space="preserve">verkleidet sich das ew'ge Gut; </w:t>
      </w:r>
      <w:r>
        <w:br/>
        <w:t xml:space="preserve">den aller Weltkreis nie beschloss, </w:t>
      </w:r>
      <w:r>
        <w:br/>
        <w:t xml:space="preserve">der liegt in Marien Schoß; </w:t>
      </w:r>
      <w:r>
        <w:br/>
        <w:t xml:space="preserve">er ist ein Kindlein worden klein, </w:t>
      </w:r>
      <w:r>
        <w:br/>
        <w:t xml:space="preserve">der alle Ding erhält allein.“ </w:t>
      </w:r>
    </w:p>
    <w:p w14:paraId="52B1676D" w14:textId="77777777" w:rsidR="008A7782" w:rsidRDefault="008A7782" w:rsidP="008A7782">
      <w:pPr>
        <w:pStyle w:val="StandardWeb"/>
      </w:pPr>
      <w:r>
        <w:t xml:space="preserve">Aber was soll uns dies Wunder? was bedeutet es uns? Denn nicht zum Staunen noch zum Forschen bloß ist es gegeben, sondern zum Trost der Seelen. Größer als die Allmacht ist die Liebe und größer als das Wunder die Gnade. Es ist erschienen die heilsame Gnade Gottes in Christo Jesu. Heilsam heißt sie, weil sie das Heil bringt den Heillosen, den armen, verlorenen Sündern, die heilsame Gnade Gottes. Gottes Majestät preisen die Engel und verkündigen die Himmel und ahnt von weitem der Mensch. Aber sie tröstet nicht und gibt nicht Friede. Vielmehr ist sie dem erschrockenen Sünder wie ein schrecklich Feuer göttlichen Eifers, das ihn zu verzehren droht. Was hilft es, wenn wir mit Engelzungen und Engelworten von seiner Majestät reden könnten und kennen seine Liebe nicht? Jene Erkenntnis wäre uns mehr Tod als Leben. Wir aber flüchten von ihr an sein Herz, von seiner Macht zu seiner Liebe, von seiner Herrlichkeit zu seiner Gnade gegen uns arme Sünder. Sie sei meine Zuflucht in allen Nöten, mein Fels darauf ich baue, meine Burg darein ich mich berge, das Horn meines Heils und mein Trost! </w:t>
      </w:r>
    </w:p>
    <w:p w14:paraId="7AD99C88" w14:textId="77777777" w:rsidR="008A7782" w:rsidRDefault="008A7782" w:rsidP="008A7782">
      <w:pPr>
        <w:pStyle w:val="StandardWeb"/>
      </w:pPr>
      <w:r>
        <w:t xml:space="preserve">Gott recht erkennen heißt sein Herz erkennen, ihn selig betrachten heißt seine gnädige Liebe betrachten. Alle andere Gotteserkenntnis ist eitel und unnütz. Gottes Herz aber ist offenbar worden im Sohn der Liebe, Jesus Christ, denn er ist selber das Vaterherz, und Gottes Liebe und Gnade ist persönlich erschienen im Sohn der Maria. An seinen Augen wollen wir hangen und zu seinen Füßen knieen. Wunderbar ist die herrliche Offenbarung auf dem Felde Bethlehems, aber größer und schöner ist, was die arme Krippe birgt und über allen Engelglanz geht das Lächeln dieses Kindesmundes. </w:t>
      </w:r>
    </w:p>
    <w:p w14:paraId="095708BE" w14:textId="77777777" w:rsidR="008A7782" w:rsidRDefault="008A7782" w:rsidP="008A7782">
      <w:pPr>
        <w:pStyle w:val="StandardWeb"/>
      </w:pPr>
      <w:r>
        <w:t xml:space="preserve">Groß und wunderbar ist's, wenn der HErr die empörten Wellen sich legen heißt und den Geistern der Lust und der Tiefe gebietet; aber lieber doch will ich lauschen den süßen Worten seines Mundes, mit denen er uns zu sich ruft: Kommet her zu mir, ihr Mühseligen und Geladenen, ich will euch erquicken; lieber doch will ich mit der Sünderin knieen zu seinen Füßen und mit meinen Tränen sie benetzen und seine Hand fühlen auf meinem Haupte und das selige Wort ihn über mich sprechen hören: Gehe hin, mein Sohn, deine Sünden sind dir vergeben. „O preiset Alle Gottes Barmherzigkeit; lob' ihn mit Schalle, werteste Christenheit. Lass dich freundlich zu ihm laden, freue dich Israel seiner Gnaden!“ Es ist erschienen die heilsame Gnade Gottes in Christo Jesu. </w:t>
      </w:r>
    </w:p>
    <w:p w14:paraId="6AF713E6" w14:textId="77777777" w:rsidR="008A7782" w:rsidRDefault="008A7782" w:rsidP="008A7782">
      <w:pPr>
        <w:pStyle w:val="StandardWeb"/>
      </w:pPr>
      <w:r>
        <w:t xml:space="preserve">Allen Menschen. Denn Gottes Herz ist weit und groß und Jesu Arme breiten sich aus gegen Alle - auch gegen dich und mich. So lasset uns zu ihm eilen und ihn umfangen, der mit liebreichen Worten uns zu sich ruft! Wahrlich wir wüssten es nicht und dürften es nicht denken, dass Gott uns gnädig sein wolle und zu seinen lieben Kindern machen und zu Hausgenossen seines himmlischen Heiligtums, ,hätte er's uns nicht selbst gesagt und oft und viel versichert durch jenen Mund, in dem kein Betrug erfunden ward. So ist uns Furcht in Freude gewandelt. Denn es ist erschienen die heilsame Gnade Gottes allen Menschen - auch mir und dir. </w:t>
      </w:r>
    </w:p>
    <w:p w14:paraId="23C34535" w14:textId="77777777" w:rsidR="008A7782" w:rsidRDefault="008A7782" w:rsidP="008A7782">
      <w:pPr>
        <w:pStyle w:val="StandardWeb"/>
      </w:pPr>
      <w:r>
        <w:t xml:space="preserve">Sehet, welch eine Liebe hat uns der Vater erzeigt, dass wir Gottes Kinder sollen heißen. Freue dich, freue dich, Christenheit! - Und eine Liebe, die mächtiger ist als der Tod und stärker als die Hölle. Denn mit Tod und Hölle hat gerungen, um uns ihnen zu entreißen, der sich selbst für uns gegeben hat, auf dass er uns erlöste von aller Ungerechtigkeit und reinigte ihm selbst ein Volk zum Eigentum. </w:t>
      </w:r>
    </w:p>
    <w:p w14:paraId="1542D667" w14:textId="77777777" w:rsidR="008A7782" w:rsidRDefault="008A7782" w:rsidP="008A7782">
      <w:pPr>
        <w:pStyle w:val="StandardWeb"/>
      </w:pPr>
      <w:r>
        <w:t xml:space="preserve">Das ist die Gnade, die uns heute erschienen, das die Liebe, die wir heute preisen, die Liebe eines ganzen Lebens von der Geburt bis zum Tod, von der Krippe bis zum Kreuz. O dass unser Herz ihrer voll sein möge und unser Mund überströmen von ihrem Preis! Sie sei die Speise meiner Wallfahrt und das Lied meiner Pilgrimschaft. Zwar leb ich jetzt noch hienieden auf Erden und mein Herr und Heiland droben im Himmel. Aber was ich lebe im Fleisch, das lebe ich im Glauben des Sohnes Gottes, der unser Aller Bruder worden ist, auf dass in ihm erscheine die heilsame Gnade Gottes allen Menschen. Sie ist unsers Glaubens Freude. </w:t>
      </w:r>
    </w:p>
    <w:p w14:paraId="4027E038" w14:textId="77777777" w:rsidR="008A7782" w:rsidRDefault="008A7782" w:rsidP="008A7782">
      <w:pPr>
        <w:pStyle w:val="berschrift2"/>
      </w:pPr>
      <w:r>
        <w:t>2.</w:t>
      </w:r>
    </w:p>
    <w:p w14:paraId="54D1A407" w14:textId="77777777" w:rsidR="008A7782" w:rsidRDefault="008A7782" w:rsidP="008A7782">
      <w:pPr>
        <w:pStyle w:val="StandardWeb"/>
      </w:pPr>
      <w:r>
        <w:t xml:space="preserve">Und das Leben unsrer Liebe. </w:t>
      </w:r>
    </w:p>
    <w:p w14:paraId="098E78AA" w14:textId="77777777" w:rsidR="008A7782" w:rsidRDefault="008A7782" w:rsidP="008A7782">
      <w:pPr>
        <w:pStyle w:val="StandardWeb"/>
      </w:pPr>
      <w:r>
        <w:t xml:space="preserve">Groß ist Gottes Macht, mächtiger noch ist seine Liebe; siegreich ist er in seiner Hoheit, siegreicher in seiner Demut. Dass sich Gottes Sohn aller Gewalt entäußert und ein armes Menschenkind zu uns auf Erden gekommen ist und sein ganzes Leben ein Leben rettender Liebe gewesen, das ist mächtiger als alles Gebot und Befehle. O wer es erwägte, was das heißt, was wir heute feiern-es müsste ihn überwinden auf ewig. Es ist etwas Zermalmendes in solcher Liebe, die vom Himmelsthron in tiefste irdische Demut steigt, die in Angst und Schmerzen des Todes um unsere Seelen wirbt. Wie könnte ich Dein vergessen und von Dir lassen, du Menschensohn! Seine Liebe hat unser Herz gewonnen und löst uns von der Welt, um an ihn uns zu binden. Nun leben wir von seiner Liebe: denn wer von Herzen an ihn glaubt, der ist mit Aug und Ohr und Herz auf ewig gebunden an ihn. Lasset uns ihn lieben, denn er hat uns zuerst geliebt. </w:t>
      </w:r>
    </w:p>
    <w:p w14:paraId="39B7B640" w14:textId="77777777" w:rsidR="008A7782" w:rsidRDefault="008A7782" w:rsidP="008A7782">
      <w:pPr>
        <w:pStyle w:val="StandardWeb"/>
      </w:pPr>
      <w:r>
        <w:t xml:space="preserve">Es wüssten die Menschen nicht was Liebe heißt, wäre diese Liebe nicht offenbar geworden. Seit die Welt steht, sagen und singen sie viel von Liebe, und Liebe ist stets die größte Macht auf Erden gewesen; aber das ist Alles nichts, das ist Schatten und Traumbild gegen die Liebe, die wir erkannt haben in Christo. Da haben wir erst erkannt und da erst gelernt was lieben heißt, da wir Christum lieben lernten. </w:t>
      </w:r>
    </w:p>
    <w:p w14:paraId="57D77A55" w14:textId="77777777" w:rsidR="008A7782" w:rsidRDefault="008A7782" w:rsidP="008A7782">
      <w:pPr>
        <w:pStyle w:val="StandardWeb"/>
      </w:pPr>
      <w:r>
        <w:t xml:space="preserve">Liebe zu kennen, Liebe zu üben, das ist der Christen seliges Privilegium. Lieben heißt, sich selber geben und nur im Andern sich selber wollen. Das ist unsere Seligkeit, dass wir ihm angehören mit Leib und Seel, nichts denken, wollen oder tun, als nur in seiner Liebe ruhen. Nichts Seligeres auf Erden und unter Menschen als einem Andern ganz sich zu geben und nur in ihm sich selbst zu wollen. Welche Seligkeit erst, zu ruhen am Herzen dessen, der die rechte Liebe erst geoffenbart hat auf Erden und ein Feuer der Liebe in uns entzündet, das mit heiliger Flamme lodert. In solchem Feuer verzehrt sich, was irdisch und ungöttlich heißt, und solchem Drang der Liebe ist es natürlich und leicht, zu verleugnen das ungöttliche Wesen und die weltlichen Lüste. So sollte es sein. Warum ist es uns nicht leichter? Das ist unsre stete Klage und Schmerz, dass wir noch hängen und haften an dem, was irdisch heißt und eitel ist, und unser Herz, Sinn und Gedanken noch so gefangen nehmen lassen von der Welt der Vergänglichkeit, ja von der Macht der Sünde. O hätten wir ihn recht lieb, wie wir sollten-es wäre nicht möglich, wir wären freier, seliger in ihm. Und doch haben wir ihn lieb, den wir nicht sehen, und möchten von ganzem Herzen ihm angehören, der seines Herzens Blut für uns vergossen hat. O warum werden wir solcher Liebe so oft untreu? - </w:t>
      </w:r>
    </w:p>
    <w:p w14:paraId="007CFADB" w14:textId="77777777" w:rsidR="008A7782" w:rsidRDefault="008A7782" w:rsidP="008A7782">
      <w:pPr>
        <w:pStyle w:val="StandardWeb"/>
      </w:pPr>
      <w:r>
        <w:t xml:space="preserve">Nichts ist ein größerer Schmerz für den, der liebt, als den zu betrüben, den er liebt. Und hier ist Liebe über alle Liebe und Betrübnis über alle Betrübnis -weil Sünde wider den, der uns sich zum Eigentum erworben hat. O lasset uns ihn lieben, der uns zuerst geliebt hat! Wir haben Sünde und Welt noch so lieb, weil wir ihn nicht genug lieb haben. Und wir haben ihn nicht genug lieb, weil unser Glaube an ihn nicht lebendig und mächtig genug und die Freude unseres Glaubens an die heilsame Gnade Gottes, die in ihm erschienen, nicht groß genug ist. Darum lasset uns stets von unserer schwachen Liebe zurückkehren zu seiner Liebe, und von der Traurigkeit über unsere Sünden uns wenden zur Betrachtung seiner Gnade, und uns von dieser züchtigen lassen, dass wir verleugnen das ungöttliche Wesen und die weltlichen Lüste und züchtig, gerecht und gottselig leben in dieser Welt. </w:t>
      </w:r>
    </w:p>
    <w:p w14:paraId="55B04D38" w14:textId="77777777" w:rsidR="008A7782" w:rsidRDefault="008A7782" w:rsidP="008A7782">
      <w:pPr>
        <w:pStyle w:val="StandardWeb"/>
      </w:pPr>
      <w:r>
        <w:t xml:space="preserve">Denn freilich ohne Züchtigung geht es nicht ab, nicht ohne dass wir uns strafen lassen inwendig vom Geist seiner heiligen Liebe. Nur unter solchen Schmerzen innerer Züchtigung wird das neue Leben des Glaubens und der Liebe geboren, nur aus solcher Züchtigung heraus wird es stets von Neuem. Allzeit übt Christi Geist in uns sein Strafamt. In solchen Schmerzen löst er uns los von dieser Welt der Vergänglichkeit und lässt uns leer und schal und eitel empfinden, was den Andern Befriedigung scheint, worin sie Freude suchen und finden, und wirket in uns die neue heilige Gestalt des Lebens, die der Apostel beschreibt mit den Worten: züchtig, gerecht und gottselig leben in dieser Welt. </w:t>
      </w:r>
    </w:p>
    <w:p w14:paraId="678F36E2" w14:textId="77777777" w:rsidR="008A7782" w:rsidRDefault="008A7782" w:rsidP="008A7782">
      <w:pPr>
        <w:pStyle w:val="StandardWeb"/>
      </w:pPr>
      <w:r>
        <w:t xml:space="preserve">Züchtig d. h. dass wir uns rein halten von aller Befleckung des Leibes und der Seele; denn in Christi heiliger Geburt und Menschheit ist der Quell der Reinigkeit eröffnet. Da heißt es nicht: in Sünden empfangen und geboren und die Lust und Liebe der Welt im Herzen tragen. Da ist alles rein und lauter und lieblich. Nun sollen wir nicht mehr meinen, dass die Sünde ein Recht habe zu herrschen in unserem sterblichen Leibe, ihr Gehorsam zu leisten in ihren Lüsten. Denn in Christi heiliger Geburt und Menschheit ist der Sünde ihr Recht abgesprochen im Fleisch, dass wir in Kraft des Geistes seiner Heiligkeit nun auch heilig und rein Leib und Seel uns halten können; denn es ist nun unsere menschliche Natur eine heilige Stätte geworden, die Gottes Sohn geweiht hat und da sein Heiliger Geist innen wohnt und sie zu Gottes heiligem Tempel gemacht hat. So lasset uns Scheu tragen gegen diese heilige Behausung Gottes im Geiste und züchtig leben in dieser Welt. </w:t>
      </w:r>
    </w:p>
    <w:p w14:paraId="7C3963B9" w14:textId="77777777" w:rsidR="008A7782" w:rsidRDefault="008A7782" w:rsidP="008A7782">
      <w:pPr>
        <w:pStyle w:val="StandardWeb"/>
      </w:pPr>
      <w:r>
        <w:t xml:space="preserve">Und gerecht, d. i. dass wir uns so halten in allem unserem Tun, wie uns geziemt als Christen uns zu verhalten, die Gott sich zu eigen gemacht und versetzt hat in das Reich seines lieben Sohnes. Nicht rechts, nicht links blicken, sondern seine himmlische Berufung allein im Auge haben und so allzeit grade vor sich hingehen und richtig wandeln auf der Bahn, auf die uns Gott gestellt hat, und mit schlichtem, einfältigem Sinn jederzeit nur fragen nachher Aufgabe, die uns aus unserem Christentum erwächst-das heißt „gerecht“ leben in dieser Welt. </w:t>
      </w:r>
    </w:p>
    <w:p w14:paraId="40B3B86D" w14:textId="77777777" w:rsidR="008A7782" w:rsidRDefault="008A7782" w:rsidP="008A7782">
      <w:pPr>
        <w:pStyle w:val="StandardWeb"/>
      </w:pPr>
      <w:r>
        <w:t xml:space="preserve">Und gottselig d. i. mit Glaube und Liebe an Gott sich allzeit halten, ihm vertrauen mit getrostem Mut, ihn vor Augen und im Herzen haben und sein Wort sich seines Fußes Leuchte, seine Gnade seines Herzens Trost sein lassen, so selig ruhen in ihm - das ist „gottselig“ leben in dieser Welt. </w:t>
      </w:r>
    </w:p>
    <w:p w14:paraId="49B71021" w14:textId="77777777" w:rsidR="008A7782" w:rsidRDefault="008A7782" w:rsidP="008A7782">
      <w:pPr>
        <w:pStyle w:val="StandardWeb"/>
      </w:pPr>
      <w:r>
        <w:t xml:space="preserve">Rein von der Welt, gerecht unserm Beruf, selig in Gott -das ist des Christen Gestalt und Gang hienieden, den ihn die Liebe führt, die lebendig und geschäftig ist und fleißig zu allerlei gutem Werk, den ihn die heilige Liebe führt, die aus dem Glauben an Gottes heilsame Gnade erwächst, den sie ihn frei und ungezwungen führt und doch mit unwiderstehlicher Macht. O wann werden wir dahin kommen, dass wir solch Bild und Art auch völlig an uns tragen und frei werden von aller Befleckung des Fleisches und aller sündlichen Gemeinschaft der Welt, die uns immerdar seufzen macht. Getrost! wir gehen entgegen einer seligen Freiheit der Kinder Gottes, einer Welt da Gerechtigkeit wohnt, und einem neuen Morgen da wir erwachen werden nach seinem Bild. Die erste Ankunft Christi auf Erden ist das Unterpfand seiner Wiederkunft. </w:t>
      </w:r>
    </w:p>
    <w:p w14:paraId="0EF2965C" w14:textId="77777777" w:rsidR="008A7782" w:rsidRDefault="008A7782" w:rsidP="008A7782">
      <w:pPr>
        <w:pStyle w:val="berschrift2"/>
      </w:pPr>
      <w:r>
        <w:t>3.</w:t>
      </w:r>
    </w:p>
    <w:p w14:paraId="0B7F0F22" w14:textId="77777777" w:rsidR="008A7782" w:rsidRDefault="008A7782" w:rsidP="008A7782">
      <w:pPr>
        <w:pStyle w:val="StandardWeb"/>
      </w:pPr>
      <w:r>
        <w:t xml:space="preserve">Die Erscheinung der heilsamen Gnade Gottes ist der Grund unserer Hoffnung. </w:t>
      </w:r>
    </w:p>
    <w:p w14:paraId="24743850" w14:textId="77777777" w:rsidR="008A7782" w:rsidRDefault="008A7782" w:rsidP="008A7782">
      <w:pPr>
        <w:pStyle w:val="StandardWeb"/>
      </w:pPr>
      <w:r>
        <w:t xml:space="preserve">Erst in Christo kennt man, was Liebe heißt, erst in Christo auch, was Hoffnung. Es kann der Mensch nicht ohne Hoffnung leben, so wenig wie ohne Liebe. Von jeher haben sich der Menschen Gedanken von der Gegenwart in die Hoffnung der Zukunft geflüchtet; aber alle Hoffnung der Menschen außer Christo ist eitel, selbstgemachte und erdichtete. Sie bricht zusammen. Welche Hoffnung hält wahrhaft Stand wider den Tod? O ja, man malt sich das Jenseits aus mit bunten, lichten Farben. Aber wenn es nun Ernst damit werden soll und es nahe tritt im Tode, schrickt man mit scheuer Angst davor zurück und flüchtet sich ins Diesseits. Der Tod ist eine Wirklichkeit und wird nicht von Gedanken überwunden, sondern nur von einer andern Wirklichkeit, die mächtiger ist als er. Das Leben siegt über den Tod. Jesus ist die Auferstehung und das Leben; der ists, an den wir glauben, den wir lieben. In ihm haben auch wir das Leben im Tode. </w:t>
      </w:r>
    </w:p>
    <w:p w14:paraId="19A107F1" w14:textId="77777777" w:rsidR="008A7782" w:rsidRDefault="008A7782" w:rsidP="008A7782">
      <w:pPr>
        <w:pStyle w:val="StandardWeb"/>
      </w:pPr>
      <w:r>
        <w:t xml:space="preserve">Der Christen Hoffnung aber reicht über den Tod hinaus. Sie bleibt nicht stehen beim Zustand nach dem Tode, über den man um so mehr gern fragt und dichtet, je weniger wir davon wissen können und sollen. Unserer Hoffnung Ziel ist Christi Wiederkunft. Wir warten auf die selige Hoffnung und Erscheinung der Herrlichkeit des großen Gottes und unsres Heilandes Jesu Christi. Dahin sind der Christen Gedanken gerichtet. Denn die Liebe begehrt der Gemeinschaft mit dem Geliebten. Unsere Gemeinschaft mit Christus ist völlig erst dann, wenn Leib und Seele sich freuen werden in dem lebendigen Gott. Diese Freude wird wirklich werden, wenn er leibhaftig wiederkommt auf Erden, der nun verborgen bei Gott im Himmel lebt, und wenn er auch unseren nichtigen Leib verklären wird, dass er ähnlich werde seinem verklärten Leibe. </w:t>
      </w:r>
    </w:p>
    <w:p w14:paraId="51BA68D7" w14:textId="77777777" w:rsidR="008A7782" w:rsidRDefault="008A7782" w:rsidP="008A7782">
      <w:pPr>
        <w:pStyle w:val="StandardWeb"/>
      </w:pPr>
      <w:r>
        <w:t xml:space="preserve">Welch eine Hoffnung, Geliebte! Wenn der Ruf einst durch die Welt gehen wird: Er kommt! Und von diesem Ruf wir erwachen werden in unsern Gräbern und das Haupt sich erheben wird vom Todesschlaf und die Augen sich öffnen werden und ihn schauen, wie er kommt in der Herrlichkeit seines Vaters, ein großer Gott voll Licht und Majestät um ihn her, dass Himmel und Erde fliehen werden vor seinem Angesicht, alle heiligen Engel mit ihm, Dunkel zu seinen Füßen, verzehrendes Feuer vor ihm her, Licht sein Kleid und der Kranz der Sterne ihm zu Häupten: Wer wird bleiben vor der schrecklichen Herrlichkeit des großen Gottes? Aber wenn unser geblendetes Auge ihn dann erschaut, ihn selbst inmitten des Lichtglanzes, ihn, unserer Seele Heiland und unseres Herzens Liebe, wenn wir sehen werden die durchgrabenen Hände und die durchstochene Seite, wenn uns sein Auge treffen wird, das Liebe blickt, und wir den Mund schauen voll süßer Rede, wenn er seine Arme ausbreitet gegen uns und wir hören seinen Ruf: Kommet her Alle, die ihr mühselig und beladen seid, ich will euch erquicken; kommet her, ihr Gesegneten meines Vaters! und Liebe und Verlangen uns Flügel geben werden, und wir zu ihm eilen und ihm entgegengerückt werden, dem der da kommt in den Wolken des Himmels, wenn wir mit Hosianna ihm entgegeneilen und mit Halleluja uns die Engel alle begrüßen, wenn wir dann zu seinen Füßen niederfallen und sie ihm küssen werden und die Tränen der Freude und des Entzückens uns aus den Augen stürzen wo sind Worte in einer Menschensprache, auszusagen, wie uns dann sein wird! Wir warten auf die selige Hoffnung und Erscheinung der Herrlichkeit des großen Gottes und unseres Heilandes Jesu Christi. </w:t>
      </w:r>
    </w:p>
    <w:p w14:paraId="7754D419" w14:textId="77777777" w:rsidR="008A7782" w:rsidRDefault="008A7782" w:rsidP="008A7782">
      <w:pPr>
        <w:pStyle w:val="StandardWeb"/>
      </w:pPr>
      <w:r>
        <w:t xml:space="preserve">O warum ist diese Hoffnung so bleich geworden in der Christenheit! Die erste Christenheit ging einher in der Hoffnung, das Haupt erhoben gen Himmel, von dort den HErrn zu erwarten. Aber seit sie feste Wohnstätte und Ruhe und Friede auf Erden gefunden und es ihr wohl geworden ist hienieden, hat sie zwar noch Hoffnung in dem Bekenntnis ihres Mundes, aber wie wenig in der Sehnsucht ihres Herzens! Und doch, wer liebt-wie sollte er nicht nach dem begehren, den er liebt. Dorthin schweifen allzeit seine Gedanken. Und unseres Herzens Gedanken sollten nicht himmelwärts stets sich heben dem entgegen, der da kommen soll? Und der Geist und die Braut sprechen: Komm! Und wer es höret der spreche: Komm! Und es spricht, der solches zeuget: Ja, ich komme bald. Amen. Wir warten auf die selige Hoffnung und Erscheinung der Herrlichkeit des großen Gottes und unseres Heilandes Jesu Christi. </w:t>
      </w:r>
    </w:p>
    <w:p w14:paraId="0C59B4AD" w14:textId="77777777" w:rsidR="008A7782" w:rsidRDefault="008A7782" w:rsidP="008A7782">
      <w:pPr>
        <w:pStyle w:val="StandardWeb"/>
      </w:pPr>
      <w:r>
        <w:t xml:space="preserve">Ein Jeglicher aber, der solche Hoffnung hat zu ihm, der reinigt sich, gleichwie er auch rein ist. Solch heiliges Leben der Liebe aber quillt aus der Freude des Glaubens. Darum lasset uns heute triumphieren und rühmen: Es ist erschienen die heilsame Gnade Gottes allen Menschen. Sie ist die Freude unseres Glaubens, das Leben unsrer Liebe, und der Grund unsrer Hoffnung! Amen. </w:t>
      </w:r>
    </w:p>
    <w:p w14:paraId="68751268" w14:textId="77777777" w:rsidR="008A7782" w:rsidRDefault="008A7782" w:rsidP="008A7782">
      <w:pPr>
        <w:pStyle w:val="berschrift1"/>
      </w:pPr>
      <w:r>
        <w:t>Luther, Martin - Predigt am 1. Weihnachtstag</w:t>
      </w:r>
    </w:p>
    <w:p w14:paraId="6E501D82" w14:textId="77777777" w:rsidR="008A7782" w:rsidRDefault="008A7782" w:rsidP="008A7782">
      <w:pPr>
        <w:pStyle w:val="StandardWeb"/>
      </w:pPr>
      <w:r>
        <w:t xml:space="preserve">Lukas 2, 10-12 </w:t>
      </w:r>
    </w:p>
    <w:p w14:paraId="1288FC7D" w14:textId="77777777" w:rsidR="008A7782" w:rsidRDefault="008A7782" w:rsidP="008A7782">
      <w:pPr>
        <w:pStyle w:val="StandardWeb"/>
      </w:pPr>
      <w:r>
        <w:t xml:space="preserve">Wir haben zuvor die Geschichte gehört, wie Jesus Christus, Gottes Sohn, in diese Welt geboren ist und was wir daraus lernen sollen. Als nun solches zu Bethlehem geschehen, meldet der Evangelist, wie ein Engel vom Himmel zu einigen Hirten, die nahe dabei auf dem Felde bei ihren Herden waren, mit einem herrlichen, großen Licht kommen und von solcher Geburt den Hirten mit diesen Worten gepredigt habe: </w:t>
      </w:r>
    </w:p>
    <w:p w14:paraId="2C4B0F6B" w14:textId="77777777" w:rsidR="008A7782" w:rsidRDefault="008A7782" w:rsidP="008A7782">
      <w:pPr>
        <w:pStyle w:val="StandardWeb"/>
      </w:pPr>
      <w:r>
        <w:rPr>
          <w:rStyle w:val="Fett"/>
          <w:rFonts w:eastAsiaTheme="majorEastAsia"/>
        </w:rPr>
        <w:t>Fürchtet euch nicht, denn siehe, ich verkündige euch eine große Freude, die allem Volk widerfahren wird. Denn euch ist heute der Heiland geboren, welcher ist Christus, der Herr, in der Stadt David. Und das habt zum Zeichen: Ihr werdet finden das Kind in Windeln gewickelt, und in einer Krippe liegen.</w:t>
      </w:r>
      <w:r>
        <w:t xml:space="preserve"> </w:t>
      </w:r>
    </w:p>
    <w:p w14:paraId="569B44B3" w14:textId="77777777" w:rsidR="008A7782" w:rsidRDefault="008A7782" w:rsidP="008A7782">
      <w:pPr>
        <w:pStyle w:val="StandardWeb"/>
      </w:pPr>
      <w:r>
        <w:t xml:space="preserve">Das ist die erste Predigt von diesem geborenen Kindlein, unseren Herrn Jesu, welche von den Engeln vom Himmel zu uns auf Erden gebracht worden ist. Deswegen sie wohl wert ist, dass wir es mit Fleiß lernen, und uns ja davor hüten, dass wir nicht denken, wir könnten es auslernen. Denn ob man es gleich alle Jahre, ja, alle Tage predigt, so werden wir es doch hier auf Erden nicht zu Ende lernen können. </w:t>
      </w:r>
    </w:p>
    <w:p w14:paraId="1DA77626" w14:textId="77777777" w:rsidR="008A7782" w:rsidRDefault="008A7782" w:rsidP="008A7782">
      <w:pPr>
        <w:pStyle w:val="StandardWeb"/>
      </w:pPr>
      <w:r>
        <w:t xml:space="preserve">Es ist aber diese Engelpredigt sehr nötig gewesen: denn wenn Christus zwanzigmal geboren wäre, so wäre es doch vergebens gewesen, wenn wir nichts davon wüssten. Denn was ist es, dass einer einen Schatz im Hause oder Keller hat, da er nichts von weiß? Dieser Schatz wird ihm wenig Freude machen. Wie das Sprichwort heißt: ein verborgener Schatz ist ein unnützer Schatz, weil man über ihn hinläuft, wie über den Dreck auf der Gasse, den man nicht achtet. Also ist es hier mit dieser heiligen, freudenreichen Geburt auch. Wenn die lieben Engeln nicht davon gepredigt und solchen Schatz den Leuten nicht geoffenbart hätten, hätte niemand diesen Schatz begehren, viel weniger genießen, niemand wäre darüber froh geworden. Ursache, was einer nicht weiß, dass ficht ihn nicht an; es gibt wieder Lust noch Unlust, sondern ist, als wäre es nie gewesen oder sollte es nimmermehr etwas werden. </w:t>
      </w:r>
    </w:p>
    <w:p w14:paraId="3C6C5198" w14:textId="77777777" w:rsidR="008A7782" w:rsidRDefault="008A7782" w:rsidP="008A7782">
      <w:pPr>
        <w:pStyle w:val="StandardWeb"/>
      </w:pPr>
      <w:r>
        <w:t xml:space="preserve">Darum ist dies der vornehmsten Stücke eins in dem heutigen Evangelium, dass der Engel mit seiner Predigt diese Geburt offenbart und zeigt uns diesen Schatz; dass wir nicht so vorüber gehen, den Schatz haben, und dennoch nichts davon wissen, uns weder darüber freuen noch trösten, und spricht: „Ich verkündige euch große Freude.“ </w:t>
      </w:r>
    </w:p>
    <w:p w14:paraId="2282FA21" w14:textId="77777777" w:rsidR="008A7782" w:rsidRDefault="008A7782" w:rsidP="008A7782">
      <w:pPr>
        <w:pStyle w:val="StandardWeb"/>
      </w:pPr>
      <w:r>
        <w:t xml:space="preserve">Diese Worte sind sehr wohl gesetzt. Die Hirten sind über dem großen Licht und Glanz, als über einem ungewöhnlichen Ding, sehr erschrocken, dass Himmel und Erde in einem Augenblick die Nacht so hell als der Tag geworden ist. Solches sieht der Engel, spricht deswegen fröhlich an, und sagt: „Fürchtet euch nicht.“ Als sollte er sprechen: Wir habt kein Ursache, dass ihr euch fürchten sollt; dass ihr euch aber fürchtet, ist ein gewisses Zeichen, dass ihr von dem edlen, teuren Schatz noch nichts wisset, den euch Gott geschenkt hat; sonst würdet ihr euch nicht fürchten, ja, ihr würdet euch von Herzen freuen und guter Dinge sein. Denn eben darum bin ich gekommen, dass ich euch eine große Freude verkündigen soll, ein großes Werk und Wunderzeichen, welches, so ihr es recht in euer Herz bilden werdet, so werdet ihr guter Dinge darüber sein und eine große, überschwängliche Freude haben. </w:t>
      </w:r>
    </w:p>
    <w:p w14:paraId="15C28986" w14:textId="77777777" w:rsidR="008A7782" w:rsidRDefault="008A7782" w:rsidP="008A7782">
      <w:pPr>
        <w:pStyle w:val="StandardWeb"/>
      </w:pPr>
      <w:r>
        <w:t xml:space="preserve">Dass es also den Engeln vornehmlich darum zu tun ist, dass er gern eine solche Predigt tun wollte, die da haften bleibt und nicht umsonst wäre, sondern ausrichtet, was sie soll. Darum sagt er nicht von einer schlechten, sondern von einer großen Freude und nötigen Sache. </w:t>
      </w:r>
    </w:p>
    <w:p w14:paraId="6322A2BC" w14:textId="77777777" w:rsidR="008A7782" w:rsidRDefault="008A7782" w:rsidP="008A7782">
      <w:pPr>
        <w:pStyle w:val="StandardWeb"/>
      </w:pPr>
      <w:r>
        <w:t xml:space="preserve">Und das darum: denn der Teufel hat durch die Sünde uns Menschen sehr herunter geworfen, und einen schrecklichen Jammer angerichtet, dass wir nicht allein in der Erbsünde stecken und den ewigen Tod auf uns haben, sondern noch täglich in der Welt allerlei Unglück von ihm erwarten müssen; also, dass niemand einen Augenblick sicher ist, weder des Leibes noch des Gutes wegen, welches alles in einer Gefahr schwebet. Über solchen Jammer ist noch ein größerer, wie im Evangelium geschrieben ist, dass der Teufel in die Leute fährt, macht sie toll und töricht, dass man mit Wahrheit sagen kann, ein solcher Mensch sei nichts, denn ein stinkendes heimliches Gefäß des Teufels. So schändlich hat er durch die Sünde uns Menschen zunichte gemacht, dass wir hier auf Erden nicht einen Bissen Brot können mächtig sein, müssen danach recht auch Gottes Zorn und ewigen Tod tragen. Das lasse ein schrecklich, jämmerlich und gräulich Teufelsreich sein. </w:t>
      </w:r>
    </w:p>
    <w:p w14:paraId="42C9E3F5" w14:textId="77777777" w:rsidR="008A7782" w:rsidRDefault="008A7782" w:rsidP="008A7782">
      <w:pPr>
        <w:pStyle w:val="StandardWeb"/>
      </w:pPr>
      <w:r>
        <w:t xml:space="preserve">Dennoch, wenn wir es recht bedenken und beides gegeneinander abwägen, so ist solcher Jammer, welchen wir vom Teufel haben, keineswegs der Herrlichkeit und diesem trefflichen Schatz und Freude zu vergleichen, da der Engeln hier von predigt, und sagt: „Fürchtet euch nicht, ich verkündige euch große Freude, euch ist der Heiland geboren.“ Mit solcher Predigt wollte der Engel gern unseren Herzen abwenden von allem solchen Teufelsjammer auf dies Kindlein; und meint, der hätte alsdann ein Werk eines christlichen Predigers ausgerichtet, wenn er uns dahin bringen könnte, dass wir diesen Heiland recht ansehen und als unser Fleisch und Blut erkennen lernten. Und es ist gewiss wahr: wenn es sein sollte oder könnte, dass dies fröhliche Bild in eines Menschen Herz recht ginge, so würde dieser Schatz allen gering sein, welchen wir vom Teufel haben, ob es gleich ein großer und ewiger Schade sei. </w:t>
      </w:r>
    </w:p>
    <w:p w14:paraId="563B09CA" w14:textId="77777777" w:rsidR="008A7782" w:rsidRDefault="008A7782" w:rsidP="008A7782">
      <w:pPr>
        <w:pStyle w:val="StandardWeb"/>
      </w:pPr>
      <w:r>
        <w:t xml:space="preserve">Wer nun den Teufel überwinden, sein Gift und Zorn verlachen und vor ihm sicher sein will; der muss es allein mit diesem süßen Anblick und Trost tun, wovon der Engel hier predigt und sagt: Euch ist der Heiland geboren. Wenn dieser Blick recht in das Herz fällt, so ist die Sache schon gewonnen. Denn da denkt der Mensch also: Der Teufel hat mich und alle Menschen geschändet und erwürgt, in Gottes Zorn und ewiges Urteil geworfen: aber so groß ist dieser Schade nicht; der Schatz, welchen mir Gott gegeben hat, ist noch größer, nämlich, dass Gott, mein Herr, nicht das menschliche Geschlecht besitzt, wie der Teufel pflegt die Menschen zu besitzen; sondern er selbst wird wahrer Mensch, dass also aus Gott und menschlicher Natur eine Person wird. So nahe kann der Teufel einem Menschen nicht kommen. Denn ob er gleich einen Menschen besitzt, so bleibt doch der Mensch Mensch, der Teufel Teufel, und so sind zwei unterschiedliche Personen und Naturen. Dagegen ist nun der Sohn Gottes Mensch geworden, dass ich mit der Wahrheit sagen kann: Dieser Mensch ist Gott, und Gott ist Mensch. </w:t>
      </w:r>
    </w:p>
    <w:p w14:paraId="31F377C8" w14:textId="77777777" w:rsidR="008A7782" w:rsidRDefault="008A7782" w:rsidP="008A7782">
      <w:pPr>
        <w:pStyle w:val="StandardWeb"/>
      </w:pPr>
      <w:r>
        <w:t xml:space="preserve">Deswegen hat sich unser lieber gnädiger Gott im Himmel viel näher zu uns getan und ist viel tiefer in unser Fleisch gekommen, denn als der Teufel hineinkommen kann. Der mag einen Menschen besitzen und martern, aber er kann nicht ein persönlicher Mensch werden, die Naturen bleiben immer geschieden, nicht allein nach dem Wesen, sondern auch in der Personen. Solches aber ist hier eins, der Sohn Gottes ist unser Fleisch um Blut, von Maria, der Jungfrau, geboren, natürlicher Weise, wie ich und du, ausgenommen, dass er ohne männlichen Samen vom Heiligen Geist empfangen, und das Gift des leidigen Teufels nicht mit hat angenommen, sondern hat ein ganz und gar rein unschuldig Fleisch und Blut. Außer diesem einigen Stück, dass unser Fleisch und Blut unrein und sündig ist, ist er ein Mensch wie ich und du, er hat essen müssen, trinken, schlafen, aufwachen, wie andere Menschen von Natur aus tun müssen, wie Paulus sagt: „Der ist erfunden wie ein Mensch“; das wer ihm gehört oder gesehen, hat müssen sagen: Das ist ein wahrhaftiger natürlicher Mensch, kein Gespenst. Denn er hat alle Art dieses Lebens an sich. </w:t>
      </w:r>
    </w:p>
    <w:p w14:paraId="6446EE9F" w14:textId="77777777" w:rsidR="008A7782" w:rsidRDefault="008A7782" w:rsidP="008A7782">
      <w:pPr>
        <w:pStyle w:val="StandardWeb"/>
      </w:pPr>
      <w:r>
        <w:t xml:space="preserve">Das ist die Freude, da der Engel von sagt. Ich rede aber jetzt nur allein von der Ehre, der wir uns freuen sollen, noch nicht von der Frucht, von welcher man predigt, wenn man von seinem Leiden und Auferstehen predigt. Jetzt sagen wir allein von der Ehre, dass Gott uns so nahe geworden ist, dass er unser Fleisch und Blut, und ein persönlicher Mensch ist, wie ich und du sind, allein das ausgenommen, dass er ohne alle Sünde ist. Mit dieser unaussprechlichen Ehre hat er das menschliche Geschlecht geziert. Das wollte der Engel den Leuten gern einbilden und spricht: „Ich verkündige euch große Freude, die allem Volk widerfahren wird.“ </w:t>
      </w:r>
    </w:p>
    <w:p w14:paraId="103D4818" w14:textId="77777777" w:rsidR="008A7782" w:rsidRDefault="008A7782" w:rsidP="008A7782">
      <w:pPr>
        <w:pStyle w:val="StandardWeb"/>
      </w:pPr>
      <w:r>
        <w:t xml:space="preserve">Der ist fröhlich und guter Dinge darüber, brennt und springt vor lauter Freude, schämt sich der armen Hirten nicht, dass er ihnen predigen soll, sondern ist guter Dinge darüber, und wollte gern, dass jedermann solches zu Herzen ginge, wie ihm, und alle Menschen solche große Ehre erkennen lernten, dass die menschliche Natur zu der Herrlichkeit gekommen ist, dass der Sohn Gottes, durch welchen alles erschaffen ist, die hohe Majestät, unser Fleisch und Blut geworden ist. </w:t>
      </w:r>
    </w:p>
    <w:p w14:paraId="1A037DA3" w14:textId="77777777" w:rsidR="008A7782" w:rsidRDefault="008A7782" w:rsidP="008A7782">
      <w:pPr>
        <w:pStyle w:val="StandardWeb"/>
      </w:pPr>
      <w:r>
        <w:t xml:space="preserve">Denn da wäre nicht wunder, wenn wir gleich sonst nichts davon hätten, dass wir Menschen unter einander uns so lieb gewinnen sollten, dass eines das andere vor Liebe, wie man sagt, fressen sollte. Ich rede aber noch nicht von dem Nutzen und Brauch, sondern allein von der Ehre. Wenn dieselbe uns recht zu Herzen ginge, da sollten wir nie einem Menschen feind sein können. Ursache, wer wollte doch dem Bild feind sein oder Böses tun, das Leib und Seele hat, wie mein und dein Gott? Sollten wir nun nicht um solcher Ehre willen, die Gott uns bewiesen hat, alle Menschen auch lieben und ihnen alles Gute tun? </w:t>
      </w:r>
    </w:p>
    <w:p w14:paraId="12F7A38B" w14:textId="77777777" w:rsidR="008A7782" w:rsidRDefault="008A7782" w:rsidP="008A7782">
      <w:pPr>
        <w:pStyle w:val="StandardWeb"/>
      </w:pPr>
      <w:r>
        <w:t xml:space="preserve">Die Engel sind eine viel herrlichere Kreatur denn wir Menschen; das hat Gott nicht angesehen. Gott ist nicht ein Engel geworden. Dazu sind die Engel auch unschuldige und heilige Geister, die nicht gefallen sind, wie die anderen Engel und wir armen Menschen. Da lässt es sich ansehen, als wäre es billiger gewesen, dass Gott ein Engel sollte geworden sein. So fährt er zu, nimmt die geringe, arme Kreatur an, die in Sünden steckt, in des Teufels Reich und unter des Todes Gewalt ist, die der Teufel auf das äußerste plagt und schändet. Das heißt ja tief sich zu uns herunter gebeugt. Sollte denn uns solches nicht erweichen, dass wir mit aller Brunst unter einander uns lieb hätten, alle Freundschaft und Dienst unter einander beweisen, nicht so unter einander verachten, neideten? </w:t>
      </w:r>
    </w:p>
    <w:p w14:paraId="4149D05B" w14:textId="77777777" w:rsidR="008A7782" w:rsidRDefault="008A7782" w:rsidP="008A7782">
      <w:pPr>
        <w:pStyle w:val="StandardWeb"/>
      </w:pPr>
      <w:r>
        <w:t xml:space="preserve">Etliche Väter, meinen, der Teufel, der im Himmel gesehen habe, dass der Sohn Gottes soll Mensch werden, habe er aus solcher Ursache einen Neid gegen die Menschen und einen Hass gegen Gott bekommen, dass er nicht mehr ein Engel sein wollte sondern ein Mensch hat werden wollen, sei also aus Hoffart und Neid herunter gefallen. Solches mag wohl ein Gedanke unter wahr sein. Es habe aber dennoch die lieben Väter die große Freude und Ehre damit anzeigen wollen, welches uns in dem widerfahren ist, dass Gott ist ein Mensch geworden, eben das arme Fleisch und Blut an sich genommen hat, dass wir arme Menschen haben, welche vom Teufel besessen und dem Tod der Sünde wegen übergeben waren. </w:t>
      </w:r>
    </w:p>
    <w:p w14:paraId="47CB0A20" w14:textId="77777777" w:rsidR="008A7782" w:rsidRDefault="008A7782" w:rsidP="008A7782">
      <w:pPr>
        <w:pStyle w:val="StandardWeb"/>
      </w:pPr>
      <w:r>
        <w:t xml:space="preserve">Was für unselige Leute müssen diese sein, die von solcher Ehre nichts wissen? Die aber sind viel unseliger, die solches von den Engeln, Aposteln, oder anderen Predigern hören, dass Gott die menschliche Natur so gnädig heimsucht, an sich genommen und über alle Kreatur zum Herren gemacht habe, und haben dennoch keine Freude daran. Ja, unselige Leute müssen es gewiss sein, die solches nicht fühlen, nicht Trost und Freude davon haben. </w:t>
      </w:r>
    </w:p>
    <w:p w14:paraId="53504A03" w14:textId="77777777" w:rsidR="008A7782" w:rsidRDefault="008A7782" w:rsidP="008A7782">
      <w:pPr>
        <w:pStyle w:val="StandardWeb"/>
      </w:pPr>
      <w:r>
        <w:t xml:space="preserve">Wenn unter vielen Brüdern einer zum großen Herren wird, wie froh werden die anderen Brüder? Wie können sie sich so hoch trösten? Wie man an Josef seinen Brüdern im ersten Buch Mose sieht, da er sich ihnen zu erkennen gibt. Und ist wahr, solches ist eine natürliche Freude. Wie kommt es aber, dass wir uns dieser unaussprechlichen Ehre und Herrlichkeit nicht auch freuen, dass sie uns nicht zu Herzen gehen will, wir Gott nicht darum loben und danken, dass mein Gott mein Fleisch und Blut geworden, und jetzt droben sitzt zur rechten Hand Gottes, ein Herr über alle Kreatur? </w:t>
      </w:r>
    </w:p>
    <w:p w14:paraId="4A342D81" w14:textId="77777777" w:rsidR="008A7782" w:rsidRDefault="008A7782" w:rsidP="008A7782">
      <w:pPr>
        <w:pStyle w:val="StandardWeb"/>
      </w:pPr>
      <w:r>
        <w:t xml:space="preserve">Der solches recht in sein Herz fassen könnte, der sollte ja um des Fleisches und Blutes willen, dass droben zur rechten Gottes ist, alles Fleisch und Blut hier auf Erden lieb haben, und keinem Menschen mehr zürnen können. Das also die zarte Menschheit Christi, unseres Gottes, mit einem Anblick alle Herzen billig fröhlich und freundlich machen sollte, es und mit Freude so erfüllen, dass nie mehr ein zorniger Gedanke da sein möchte also, wer in seinem Herzen dies Bild wohl gefasst hätte, dass Gottes Sohn ist Mensch geworden, der sollte sich nie vom Herrn Christus etwas Böses, sondern nur etwas Gutes erhoffen. Denn ich weiß ja wohl, dass ich nicht gern mit mir selbst zürne, noch mir Arges begehre zu tun. Aber ist Christus eben der, der ich bin, ist auch ein Mensch; wie kann er es denn mit sich selbst, das ist, mit uns, die wir sein Fleisch Blut sind, übel meinen? Also würde solches Bild, wo es recht im Herzen wäre, in einem Augenblick alle gräulichen Beispiele des Zornes Gottes verschmelzen, als da ist, die Sintflut, die Strafe von Sodom und Gomorra. Solches alles müsste in dem einigen Bild verschwinden, wenn wir denken an diesen einigen Menschen, der Gott ist, und die arme menschliche Natur so geehrt hat, dass er ist ein Mensch geworden. </w:t>
      </w:r>
    </w:p>
    <w:p w14:paraId="4EC29497" w14:textId="77777777" w:rsidR="008A7782" w:rsidRDefault="008A7782" w:rsidP="008A7782">
      <w:pPr>
        <w:pStyle w:val="StandardWeb"/>
      </w:pPr>
      <w:r>
        <w:t xml:space="preserve">Sind aber das nicht unselige Leute, wie gesagt, die solches hören, und achten es dennoch nicht, sondern lassen solchen Schatz liegen, denken nur, wie sie den Kasten mit Geld füllen, schöner Häuser bauen und große Pracht führen mögen? Solches kommt daher, dass der leidige Teufel die Herzen blendet, dass sie gar keinen Blick von solcher Freude, da der Engel hiervon predigt, sehen können. </w:t>
      </w:r>
    </w:p>
    <w:p w14:paraId="19CB3FD2" w14:textId="77777777" w:rsidR="008A7782" w:rsidRDefault="008A7782" w:rsidP="008A7782">
      <w:pPr>
        <w:pStyle w:val="StandardWeb"/>
      </w:pPr>
      <w:r>
        <w:t xml:space="preserve">Dies ist nun ein Stück, dass uns bewegen sollte zu großer Freude und seliger Hoffart, dass wir also geehrt sind über alle Kreatur, auch über die Engel, dass wir nun können mit der Wahrheit rühmen: Mein Fleisch, mein Blut sitzt zur rechten Gottes und regiert über alles. Solche Ehre hat keine Kreatur, kein Engel nicht, es sie mein Fleisch und Blut aber hat es. Das sollte doch wohl allein schon ein Backofen sein, wo unser Herz drin schmelzen, und eine solche Brunst unter uns Menschen anrichtete, dass wir von Herzen einander liebten. Aber da hat, wie gesagt, der leidige Teufel sein Gespenst, dass wir es in der Kirche hören, danach nicht weiter daran denken, sondern bald vergessen. Das verdirbt uns diese Freude mit anderen Sorgen, auf das wir dies Bild nicht in unser Herz einschließen, wie wir sollten. Wenn wir nun nicht mehr denn diese Ehre hätten, so sollten wir vor Freuden springen und tanzen. </w:t>
      </w:r>
    </w:p>
    <w:p w14:paraId="255C2266" w14:textId="77777777" w:rsidR="008A7782" w:rsidRDefault="008A7782" w:rsidP="008A7782">
      <w:pPr>
        <w:pStyle w:val="StandardWeb"/>
      </w:pPr>
      <w:r>
        <w:t xml:space="preserve">Nun aber über diese natürliche Ehre und Freude ist noch dies dabei, dass er, der Mensch Jesus, auch unser Heiland sein will. Das ist aller erst dass Rechte Stück und größte Ursache, dass wir sollen fröhlich sein. Daher sind es unselige Leute, die davon nicht hören noch wissen. Aber wie zuvor gesagt, viel unseliger sind die, die es hören und wissen, und doch nicht achten. Denn diese Worte sollten Himmel und Erde zerschmelzen, und uns aus dem Tode eitel Zucker, und aus allem Unglück, welches doch unzählig ist, eitel köstliche Perlen machen. Denn welcher Mensch ist, der dieses alles ausdenken kann, dass uns ein Heiland geboren ist? Solchen Schatz gibt der Engel nicht allein seiner Mutter, der Jungfrau Maria, sondern uns Menschen allen. „Euch, euch,“ spricht er, „ist der Heiland geboren, welcher ist Christus, der Herr.“ </w:t>
      </w:r>
    </w:p>
    <w:p w14:paraId="5AA064FE" w14:textId="77777777" w:rsidR="008A7782" w:rsidRDefault="008A7782" w:rsidP="008A7782">
      <w:pPr>
        <w:pStyle w:val="StandardWeb"/>
      </w:pPr>
      <w:r>
        <w:t xml:space="preserve">Der Engeln redet mit den Hirten; die waren Juden und kannten dass Wort „Christus“ in ihrer Sprache sehr wohl, dass es heiße einen König und Herrn. Aber da irrte der meiste Teil der Juden, dass sie dachten, er würde ein Herr und Heiland im leiblichen Regiment sein. Das war die Meinung nicht. Der Engel sieht auf ein Höheres, da er spricht: „Euch ist der Heiland geboren“; als wollte er sagen: Ihr seid bisher des Teufels Gefangene gewesen, der hat euch geplagt mit Wasser, Feuer, Pest, Schwert, und wer kann die Unglücke alle erzählen? Da liegt ihr armen Menschen unter seiner Tyrannei. Die Seele verführt er mit Lügen, das ist unzählig mehr schädlicher, denn alle Pestilenz dem Leib sein kann. So hat der arme, dürftige, schwache Leib auch keine Ruhe vor ihm. Wenn er nun Seele und Leib so geplagt hat, so steckt noch der ewige Tod dahinter. Euch nun, spricht der Engel, euch, die ihr mit Seele und Leib unter solchem schädlichen, bösen, giftigen Geist, der der Welt Fürst und Gott ist, gefangen liegt, ist der Heiland geboren. </w:t>
      </w:r>
    </w:p>
    <w:p w14:paraId="564F381E" w14:textId="77777777" w:rsidR="008A7782" w:rsidRDefault="008A7782" w:rsidP="008A7782">
      <w:pPr>
        <w:pStyle w:val="StandardWeb"/>
      </w:pPr>
      <w:r>
        <w:t xml:space="preserve">Das Wörtlein „euch“ sollte uns ja fröhlich machen. Denn mit wem redet er? Mit Holz oder Steinen? Nein, sondern mit Menschen, und nicht mit einem oder zwei allein, sondern mit allem Volk. Was wollen wir nun daraus machen? Wollen wir auch weiter zweifeln an der Gnade Gottes und sprechen: Über den Heiland mag sich wohl St. Peter und St. Paul freuen; ich darf es nicht tun, ich bin ein armer Sünder, dieser edle, teure Schatz geht mich nicht an? Lieber, wenn du es so willst sagen: Er ist nicht mein; wessen ist der dann? Ist der um der Gänse, Enten oder Kühe willen gekommen? Denn du musst hier sehen, wer er sei. Hätte er wollen eine anderen Kreatur helfen, so wäre er dieselbe Kreatur geworden. Aber ist allein eines Menschen Sohn geworden. </w:t>
      </w:r>
    </w:p>
    <w:p w14:paraId="3828BA8E" w14:textId="77777777" w:rsidR="008A7782" w:rsidRDefault="008A7782" w:rsidP="008A7782">
      <w:pPr>
        <w:pStyle w:val="StandardWeb"/>
      </w:pPr>
      <w:r>
        <w:t xml:space="preserve">Nun, wer bist du? Wer bin ich? Sind wir nicht Menschen? Ja. Wer soll sich denn dieses Kindleins annehmen, eben die Menschen? Die Engel dürfen nicht, die Teufel wollen sein nicht. Wir aber dürfen sein, unseretwillen ist er Mensch geworden. Deswegen gebührt es uns Menschen, dass wir mit Freuden uns seiner annehmen, wie der Engel hier sagt: „Euch ist der Heiland geboren.“ Um kurz davor: „Ich verkündige euch große Freude, welche allem Volk widerfahren wird.“ Ist es nicht ein großes, herrliches Ding, dass ein Engel von Himmel solche Botschaft den Menschen bringt? Und danach so viel tausend Engel so fröhlich darüber sind, wünschen und predigen, dass wir Menschen auch sollen fröhlich sein und solche Gnade mit Dank annehmen, wie wir hören werden. </w:t>
      </w:r>
    </w:p>
    <w:p w14:paraId="0D89A365" w14:textId="77777777" w:rsidR="008A7782" w:rsidRDefault="008A7782" w:rsidP="008A7782">
      <w:pPr>
        <w:pStyle w:val="StandardWeb"/>
      </w:pPr>
      <w:r>
        <w:t xml:space="preserve">Darum ist es ein trefflich, teures Wort, dass wir hier hören: „Euch ist der Heiland geboren.“ Als wollte der Engel sagen: Diese Geburt ist nicht mein, darf mich ihrer nicht annehmen, ohne dass ich es euch von Herzen gerne gönne. Aber euer ist's, die ihr arme, verdorbene und verlorene Menschen seid. Diesen ist er ein Heiland geworden. Darum nehmet ihn an, ihr bedürfet solchen Heiland, so euch von Sünden und Tod sollte geholfen werden. Jenes, davon zuvor gemeldet ist, ist an sich selbst ein herrlich, großes Ding, dass Gott ist ein Mensch geworden. Aber dies ist weit darüber, dass er soll unser geistlicher und ewiger Heiland sein. Wer solches recht fühlt und glaubt, der würde davon zu sagen wissen, was eine rechte Freude wäre, ja, sollten nicht lange vor großer Freude leben können. Aber, wie am Anfang gesagt, wir werden diese Predigt hier auf Erden nicht völlig fassen, noch auslernen können. Dies Leben ist zu eng, so sind unsere Herzen zu schwach dazu. Sonst wenn es möglich wäre, dass es ein Herz recht annehmen könnte, müsste es vor Freude zerspringen, würde auch nimmermehr keinen traurigen Gedanken fühlen. </w:t>
      </w:r>
    </w:p>
    <w:p w14:paraId="744E09F1" w14:textId="77777777" w:rsidR="008A7782" w:rsidRDefault="008A7782" w:rsidP="008A7782">
      <w:pPr>
        <w:pStyle w:val="StandardWeb"/>
      </w:pPr>
      <w:r>
        <w:t xml:space="preserve">Es sollte, wenn wir glaubten, und zum wenigsten diese Frucht daraus folgen, dass wir freundlich unter einander leben würden, aufhörten mit Lügen und Trügen und allerlei Unrat, um des Bildes willen, dass Gott selbst ist ein Mensch geworden. Aber da sieht man, wie schwach es mit uns fortgeht, dass diese Freuden nicht recht ins Herz will, und wir beide, der Predigt des lieben Engels und des Heilands, vergessen, und der meiste Teil der Menschen dem alten Geiz und anderen nachgehen. Welches ein gewisses Zeichen ist, dass wir solche Predigt nicht fest, oder ja schwach glauben, sonst würden wir fröhlich sein, uns nicht bekümmern, wenn wir glaubten, dass wir einen solchen Heiland hätten. Wie sollte wohl ein Mensch sich freuen wenn die Glocken bei seinem Sterben läuten, wenn er eine gewisse Arznei gegen diesen Tod hätte! Solche Freude würde man fühlen, dass sie von Herzen ginge. Aber hier, der wir eine gewisse Versicherung gegen Sünde und den ewigen Tod haben, freut sich niemand, oder nur wenige. Der meiste Haufe sucht eine andere Freude, dass er hier Friede, Ruhe und gutes Leben habe, und ist sich doch keines Augenblicks hier sicher. Das ist ein Zeichen, dass wir diese freudenreichen Predigt, gleich als im Schlaf, hören, bleiben heillose Leute, die den Schatz vor Augen haben und achten sein doch nicht. </w:t>
      </w:r>
    </w:p>
    <w:p w14:paraId="70E061DA" w14:textId="77777777" w:rsidR="008A7782" w:rsidRDefault="008A7782" w:rsidP="008A7782">
      <w:pPr>
        <w:pStyle w:val="StandardWeb"/>
      </w:pPr>
      <w:r>
        <w:t xml:space="preserve">Wer nun also geschickt ist, dass er solches hört und keine Freude davon empfindet, der mag sich wohl für einen unseligen Menschen achten. Denn was will doch ein Herz fröhlich machen, wenn es sich dessen nicht freuen, davon der Engel hier sagt: „Euch ist der Heiland geboren“? Wer sich nun dieser Predigt nicht bessern und frömmer werden will, wem dieser Schatz nicht schmecken und dies Feuer das Herz nicht erwärmen will, den mag der Henker frömmer machen, sonst ist ihm nicht zu helfen. Darum so lerne es für ein böses Zeichen zur achten, wo du dich dermaßen so kalt und erstarrst befindest, und bitte ja Gott von Herzen um seine Gnade, dass er durch seinen Heiligen Geist dir dein Herz ändern und helfen wolle. </w:t>
      </w:r>
    </w:p>
    <w:p w14:paraId="6B16D969" w14:textId="77777777" w:rsidR="008A7782" w:rsidRDefault="008A7782" w:rsidP="008A7782">
      <w:pPr>
        <w:pStyle w:val="StandardWeb"/>
      </w:pPr>
      <w:r>
        <w:t xml:space="preserve">Dass der Engel aber weiter meldet, er sei geboren, dieser Heiland, in der Stadt David, und nennt ihn Christum, den Herrn: mit den Worten weist er uns in die Schrift. Denn also war durch den Propheten Micha zuvor geweissagt, er sollte zu Bethlehem geboren werden. </w:t>
      </w:r>
    </w:p>
    <w:p w14:paraId="669F7CAA" w14:textId="77777777" w:rsidR="008A7782" w:rsidRDefault="008A7782" w:rsidP="008A7782">
      <w:pPr>
        <w:pStyle w:val="StandardWeb"/>
      </w:pPr>
      <w:r>
        <w:t xml:space="preserve">Besonders aber heißt der Engel das Kindlein Jesum einen Herrn. Solches sollen wir nicht verstehen, als würde er ein weltlicher König sein, der sich als ein Tyrann erzeigen würde und mit der Keule dazwischen schlagen. Nein, sondern wie Gott zu Adam spricht: „Des Weibes Same soll der Schlange den Kopf zertreten“; und des Teufels Feind, aber unser Herr und Erlöser sein wolle, der mich und dich für das Seine ansprechen und als die Seinen vom Teufel abfordern wolle, und ihn sagen: Gib mir diesen her, den du gefangen hältst; er ist sich dein, sondern mein eigen Geschöpf, den ich nicht allein erschaffen, sondern auch mit meinem Leib und Blut erkauft habe; darum lasse ihn fahren und gib ihn mir wieder, denn er steht mir zu. Das also Christus ein tröstlicher Herr sei, der dem Teufel in das Regiment mit Gewalt greife, und das Seine zu sich nähme; der ihm unter die Augen trete und sagen: Du verfluchter Geist hast sie geführt in die Sünde und Tod, du betrügst und belügst sie, und sind doch nicht dein; ich bin der Herr, dem es nicht allein von Natur, sondern auch von Rechts wegen gebührt, und dir nicht, dass ich über die Menschen regieren soll, denn sie sind mein verdientes Gut. </w:t>
      </w:r>
    </w:p>
    <w:p w14:paraId="0F7E78C7" w14:textId="77777777" w:rsidR="008A7782" w:rsidRDefault="008A7782" w:rsidP="008A7782">
      <w:pPr>
        <w:pStyle w:val="StandardWeb"/>
      </w:pPr>
      <w:r>
        <w:t xml:space="preserve">Ja, sprichst du, hat doch der Sohn Gottes die Engel nicht erlöst, wie kann man denn das Wörtlein Herr also deuten? Antwort: Gegen uns hat solches Wörtlein keinen anderen Verstand, und ist recht also gedeutet. Aber weil der Engel einfach hin redet, und dem Kindlein Jesus einen so hohen Titel gibt, und Herr nennt, so ist es eine gewisse Anzeigung, dass dies Kindlein, von Maria der Jungfrau leiblich geboren, natürlicher, wahrer, ewiger Gott sei, sonst würde der Engel ihn bestimmt nicht Herr heißen. </w:t>
      </w:r>
    </w:p>
    <w:p w14:paraId="01EC16CE" w14:textId="77777777" w:rsidR="008A7782" w:rsidRDefault="008A7782" w:rsidP="008A7782">
      <w:pPr>
        <w:pStyle w:val="StandardWeb"/>
      </w:pPr>
      <w:r>
        <w:t xml:space="preserve">Unser Heiland ist er, und der Engel nicht, wieder Engel hier klar sagt: „Euch ist der Heiland geboren.“ Aber ist nicht allein unser Herr, sondern auch der Engel Herr; die sind nun mit uns und wir mit ihnen dieses Herrn Hausgesinde, zählen sich unter diesen Herrn zugleich mit uns, dass wir Menschen, die wir zuvor des Teufels Knechte waren, durch dies Kindlein zu solchen Ehren kommen, dass wir nun in der Bürgschaft der lieben Engeln angenommen sind. Die sind jetzt unsere besten Freunde, dass wir uns mögen rühmen um dieses Kindleins willen, dass wir mit den Engeln und sie mit uns einen einigen Herrn haben, einerlei Hausgesinde miteinander sind. </w:t>
      </w:r>
    </w:p>
    <w:p w14:paraId="59338C44" w14:textId="77777777" w:rsidR="008A7782" w:rsidRDefault="008A7782" w:rsidP="008A7782">
      <w:pPr>
        <w:pStyle w:val="StandardWeb"/>
      </w:pPr>
      <w:r>
        <w:t xml:space="preserve">Die lieben Engel sollten billig hoffärtig sein, dass sie viel edler sind denn wir Menschen: erstens ihrer Natur und Wesens wegen, danach auch, dass sie ohne Sünde sind. Aber da spürt man keine Hoffart, sie verachten uns Menschen um unseres Jammers willen nicht, unser Sterben, Sünde und Not ist ihnen von Herzen leid. Darum haben sie auch so eine herzlichen Freude über die Hilfe, so uns durch dies Kindlein widerfährt, gönnen uns die Seligkeit wohl, als sich selbst, dass wir das Kindlein zu eigen bekommen, welches ihr Herr ist, und zu hohen Ehren bringt, dass wir ihre Mitgenossen sein sollen. Sie sagen nicht: Ich mag die Sünder nicht, die stinkenden Toten, die im Grabe liegen, die Hurer, die Buben. Nein, so sagen sie nicht, sondern sind von Herzen fröhlich darüber, dass sie solche Sünder zu Frieden kriegen, und loben Gott darum, dass wir von der Sünden los werden, und zu ihnen in ein Haus und unter einen Herrn gekommen sind. Um solcher Gnade willen danken und preisen sie Gott, deren sie doch nicht genießen. </w:t>
      </w:r>
    </w:p>
    <w:p w14:paraId="2998E5B9" w14:textId="77777777" w:rsidR="008A7782" w:rsidRDefault="008A7782" w:rsidP="008A7782">
      <w:pPr>
        <w:pStyle w:val="StandardWeb"/>
      </w:pPr>
      <w:r>
        <w:t xml:space="preserve">Wie viel mehr will sich's nun gebühren, dass wir auch Gott dafür danken und loben, und unter einander auch lieben und Dienst beweisen, wie der Sohn Gottes uns bewiesen hat, der unser Fleisch und nächster Freund geworden ist. Wer aber solches nicht achten, den Nächsten nicht auch so lieben und ihm helfen will, dem ist, wie ich oben gesagt habe, nicht zu helfen. </w:t>
      </w:r>
    </w:p>
    <w:p w14:paraId="69B1AC97" w14:textId="77777777" w:rsidR="008A7782" w:rsidRDefault="008A7782" w:rsidP="008A7782">
      <w:pPr>
        <w:pStyle w:val="StandardWeb"/>
      </w:pPr>
      <w:r>
        <w:t xml:space="preserve">Das ist die erste Predigt nach Christi Geburt von diesen Kindlein, die geht nun durch die Welt durch und durch, bis an der Welt Ende. Darum sollt ihr fleißig merken; denn hier steht, wie die lieben Engel unsere Freunde geworden, und mit der fröhlichen Botschaft zu uns gekommen sind, und gesagt: Wir sollen uns nun nicht mehr fürchten, weil das Kindlein uns geboren ist und unser Heiland sein will. Dies ist der rechte, höchste und beste Trost, da man Gottes Gnade und Barmherzigkeit ganz gewiss dran prüfen kann, dass Gott, der allmächtige, ewige Vater, sich über uns erbarmt, und uns seinen Sohn gegeben hat auf eine so freundlicher Weise, durch ein zartes, keines, junges Jungfräulein, den legt er in ihren Schoß hinein, und lässt uns predigen: Er sei unser Heiland; was uns mangelt, dass sollen wir an ihm finden; er wolle unsere Hilfe und Trost sein, dass von nun an zwischen Gott und uns aller Zorn aufgehoben und nur lauter liebe und Freundlichkeit sein soll. </w:t>
      </w:r>
    </w:p>
    <w:p w14:paraId="60371A82" w14:textId="77777777" w:rsidR="008A7782" w:rsidRDefault="008A7782" w:rsidP="008A7782">
      <w:pPr>
        <w:pStyle w:val="StandardWeb"/>
      </w:pPr>
      <w:r>
        <w:t xml:space="preserve">Da denke du nun, ob Gott denen unrecht tue, wenn er sie gleich ewig verdammt, die solches hören und sich doch solches nicht annehmen, wie die blinden verstockten Katholiken tun, die sich an diesem Heiland nicht genug sein lassen, suchen sich andere Heilande, darauf sie sich verlassen. Des Engels Predigt lautet anders, nämlich, dass dies Kindlein allein unser Heiland sei, an dem wir allein allen Trost und Freude haben sollen, als an dem höchsten Schatz; wo der ist, da sehen alle Engel und Gott selber hin. </w:t>
      </w:r>
    </w:p>
    <w:p w14:paraId="3D00DE85" w14:textId="77777777" w:rsidR="008A7782" w:rsidRDefault="008A7782" w:rsidP="008A7782">
      <w:pPr>
        <w:pStyle w:val="StandardWeb"/>
      </w:pPr>
      <w:r>
        <w:t xml:space="preserve">Solchen Schatz aber legt er nicht allein der Mutter in den Schoß, sondern mir und dir, und sagt: Er soll dein eigen sein, sollst sein genießen, und alles, was er hat, im Himmel und auf Erden, dass soll dein sein. Wer nun solches hört, doch keine Freude davon hat, oder diesen Heiland fahren lässt und sucht einen anderen, der ist wert, dass ihn der Donner neun Ellen unter die Erde schlage. Deswegen sollen wir Gott um seine Gnade danken und bitten, dass er diese Engelpredigt selbst in unsere Herzen reden und schreiben wolle, auf das wir uns dieses Heilandes recht trösten und durch ihn Tod und Teufel überwinden mögen. Das helfe uns unser lieber Herr und Heiland Christus, Amen. </w:t>
      </w:r>
    </w:p>
    <w:p w14:paraId="6565605E" w14:textId="77777777" w:rsidR="008A7782" w:rsidRDefault="008A7782" w:rsidP="008A7782">
      <w:pPr>
        <w:pStyle w:val="berschrift1"/>
      </w:pPr>
      <w:r>
        <w:t>Luther, Martin - Predigt am Heiligen Christtag</w:t>
      </w:r>
    </w:p>
    <w:p w14:paraId="7D2EDDFF" w14:textId="77777777" w:rsidR="008A7782" w:rsidRDefault="008A7782" w:rsidP="008A7782">
      <w:pPr>
        <w:pStyle w:val="StandardWeb"/>
      </w:pPr>
      <w:r>
        <w:t xml:space="preserve">Von der Geschichte, wie Christus zu Bethlehem geboren ist. </w:t>
      </w:r>
    </w:p>
    <w:p w14:paraId="0A077667" w14:textId="77777777" w:rsidR="008A7782" w:rsidRDefault="008A7782" w:rsidP="008A7782">
      <w:pPr>
        <w:pStyle w:val="StandardWeb"/>
      </w:pPr>
      <w:r>
        <w:t xml:space="preserve">Lukas 2,1-15 </w:t>
      </w:r>
    </w:p>
    <w:p w14:paraId="5B55FD25" w14:textId="77777777" w:rsidR="008A7782" w:rsidRDefault="008A7782" w:rsidP="008A7782">
      <w:pPr>
        <w:pStyle w:val="StandardWeb"/>
      </w:pPr>
      <w:r>
        <w:rPr>
          <w:rStyle w:val="Fett"/>
          <w:rFonts w:eastAsiaTheme="majorEastAsia"/>
        </w:rPr>
        <w:t>Es begab sich aber zu der Zeit, dass ein Gebot vom Kaiser Augustus ausging, dass alle Welt geschätzt würde. Und diese Schätzung war die allererste und geschah zu der Zeit, da Cyrenius Landpfleger in Syrien war. Und jedermann ging, dass er sich schätzen ließe, ein jeglicher in seine Stadt. Da machte sich auch auf Josef aus Galiläa, aus der Stadt Nazareth, in das jüdische Land, zur Stadt Davids, die da heißt Bethlehem, darum, dass er von dem Hause und Geschlechte Davids war, auf das er sich schätzen ließe mit Maria, seinem vertrauten Weibe, die war schwanger. Und als sie daselbst waren, kam die Zeit, dass sie gebären sollte. Und sie gebar ihren ersten Sohn und wickelte ihn in Windeln und legte ihn in eine Krippe; denn sie hatten sonst keinen Raum in der Herberge. Und es waren Hirten in derselbigen Gegend dem Felde bei den Hürden, die hüteten des Nachts ihre Herde.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 Und alsbald war da bei dem Engel die Menge der himmlischen Heerscharen, die lobten Gott und sprachen: Ehre sei Gott in der Höhe, und Friede auf Erden, und den Menschen ein Wohlgefallen.</w:t>
      </w:r>
      <w:r>
        <w:t xml:space="preserve"> </w:t>
      </w:r>
    </w:p>
    <w:p w14:paraId="0CDD6955" w14:textId="77777777" w:rsidR="008A7782" w:rsidRDefault="008A7782" w:rsidP="008A7782">
      <w:pPr>
        <w:pStyle w:val="StandardWeb"/>
      </w:pPr>
      <w:r>
        <w:t xml:space="preserve">Dies Fest, von der Geburt unseres lieben Herrn Jesu Christi, ist vornehmlich um der Ursache willen unter den Christen eingesetzt, dass man die Geschichte predigen und wohl lernen soll, dass sie dem jungen Volk und gemeinen Mann im Gedächtnis bleibe, dass sie es wohl in das Herz bilden und ihren Erlöser recht erkennen lernen. Denn obwohl man es jährlich sagt, so kann man nicht genug davon predigen, noch genug lernen. Wir wollen deswegen das Evangelium in zwei Stücke teilen. Zum ersten die Geschichte erzählen auf das einfältigste, wie sie sich zugetragen; danach hören, was die lieben Engeln davon predigen und singen. </w:t>
      </w:r>
    </w:p>
    <w:p w14:paraId="251EA325" w14:textId="77777777" w:rsidR="008A7782" w:rsidRDefault="008A7782" w:rsidP="008A7782">
      <w:pPr>
        <w:pStyle w:val="StandardWeb"/>
      </w:pPr>
      <w:r>
        <w:t xml:space="preserve">Das erste Stücke in der Geschichte ist dies: das Christus geboren ist eben zu der Zeit, da unter dem Kaiser Augustus zum erstenmal die Juden und ihr Vermögen geschätzt worden sind. Da hat unser lieber Herr Christus zu regieren, obwohl heimlich, in der Welt angefangen, und muss ihm der große Kaiser Augustus samt seinem Reich dienen, wohl unwissend, und die Ursache mit seinem Gebot dazu geben, dass die Jungfrau Maria samt ihrem vertrauten Mann Josef gen Bethlehem reist, und wie die Propheten zuvor geweissagt hatten, den Heiland der Welt daselbst an das Licht bringt. Sonst, wo solches durchs Kaisers Gebot nicht so verursacht, würde Josef und Maria wohl daheim geblieben sein. Aber Christus sollte zu Bethlehem geboren werden, darum muss der Kaiser dazu die Ursache geben, und also dem Herrn Christus zu seiner Geburt dienen; obwohl weder Kaiser noch die Welt etwas davon wussten. Denn sonst ist die Welt wohl so böse und untreu, dass sie es lieber verhindert, denn gefördert hätte. Aber Gott führt sein Regiment also, dass sie unwissend häufig tun müssen, was sie wissend nie zu Wege bringen würden. </w:t>
      </w:r>
    </w:p>
    <w:p w14:paraId="23657DF0" w14:textId="77777777" w:rsidR="008A7782" w:rsidRDefault="008A7782" w:rsidP="008A7782">
      <w:pPr>
        <w:pStyle w:val="StandardWeb"/>
      </w:pPr>
      <w:r>
        <w:t xml:space="preserve">Als sie nun, dem Kaiser Gehorsam zu leisten, aus Galiläa in Judäa gen Bethlehem gekommen sind, sagt der Evangelist, sei die Zeit gekommen, dass die Jungfrau Maria gebären sollte. Da sind doch alle Dinge zu der Zeit ganz ungeschickt. Siehe, die zwei Eheleute sind in einem fremden Land, in einer fremden Stadt, da sie weder Haus noch Hof haben, und ob sie schon, wie es wohl anzunehmen ist, Freunde da haben, so haben doch diese an sie nicht gedacht. Über das alles war die Stadt noch so voll, dass, wie der Evangelist sagt, sie keinen Raum hatten in der Herberge, müssen deswegen in den Kuhstall, und sich da wie die armen Leuten behelfen. Da wird weder Schrank, Leinen, Polster, Kissen noch Federbett gewesen sein; ein Bund mit Stroh war noch das Beste, was sie bei dem Vieh finden konnten. Und es war im harten Winter bei Nacht, dass die heilige Frucht, dass Kindlein Jesus, geboren wurde. </w:t>
      </w:r>
    </w:p>
    <w:p w14:paraId="079D1C35" w14:textId="77777777" w:rsidR="008A7782" w:rsidRDefault="008A7782" w:rsidP="008A7782">
      <w:pPr>
        <w:pStyle w:val="StandardWeb"/>
      </w:pPr>
      <w:r>
        <w:t xml:space="preserve">Dies ist kurz die Geschichte, welche ohne Zweifel der Evangelist so uns erzählen wollte, weil wir sonst so kalt sind, ob er doch ein wenig unsere Herzen erwärmen könnte, weil unser Heiland so elendiglich auf diese Welt geboren ist. Bethlehem wäre wohl wert gewesen, dass sie damals in den Abgrund der Hölle versunken wäre, die nicht so viel die Ehre ihrem Heiland beweise, dass sie ihm irgend eine kleine Kammer und Bett mit einem Kissen leihet. Seine Wiege ist zuerst der lieben Mutter Schoß, danach die Krippe. Die arme Mutter, will sie nicht erfrieren, so wird sie sich mit ihrem Mantel, den sie gehabt, allein zudecken; denn hier ist niemand, der Kind oder Mutter etwas leihen, dienen, oder mit dem Geringsten helfen könnte. </w:t>
      </w:r>
    </w:p>
    <w:p w14:paraId="314FE3B0" w14:textId="77777777" w:rsidR="008A7782" w:rsidRDefault="008A7782" w:rsidP="008A7782">
      <w:pPr>
        <w:pStyle w:val="StandardWeb"/>
      </w:pPr>
      <w:r>
        <w:t xml:space="preserve">Warum malt doch der Evangelist diese Geburt so arm und elend? Darum, dass du daran denken und es nimmermehr vergessen sollst, und es dir durch Dein Herz gehen lassen, und besonders, weil du wir hörst, es ist alles deinetwegen geschehen, dass du darüber fröhlich und Gott auch dankbar dafür bist. Es ist eine weite Reise von Nazareth aus Galiläa nach Bethlehem, ja, soweit als aus Sachsen nach Bayern, wenn nicht noch weiter. Da ist es doch wohl zu denken, dass sie auch nicht viel Hausrat mitgeführt oder getragen haben. So werden die Windeln oder was sonst zu solchem Handel gehört, auch nicht besonders schön gewesen sein, dass sie das Kind vielleicht nur mit ihrem Hemd eingewickelt und ihm die Krippe gelegt hat. Denn sie hat es nicht immer im Schoß halten können, und sich an den Kleidern und Leib der Mutter wärmen, sondern das liebe Kind musste sich mit Stroh und Heu und einer Krippe behelfen. Josef hat auch das Beste tun müssen, und es wird wohl so gewesen sein, dass eine Magd dem Hause mit Wasser holen und anderen ihnen gedient habe, wie es in der Not üblich ist. Aber solches ist hier nicht geschrieben. Darum ist es zu vermuten, obwohl jedermann wusste, dass ein junges Weib im Kuhstall gelegen, sich doch niemand ihrer angenommen hat. </w:t>
      </w:r>
    </w:p>
    <w:p w14:paraId="60DEA6E2" w14:textId="77777777" w:rsidR="008A7782" w:rsidRDefault="008A7782" w:rsidP="008A7782">
      <w:pPr>
        <w:pStyle w:val="StandardWeb"/>
      </w:pPr>
      <w:r>
        <w:t xml:space="preserve">Spuck du dich an, du schändliches Bethlehem, weil du dich so hart und unbarmherzig gegen deinen Heiland stellst, dass du ihm auch den geringsten Dienst nicht erzeigst! Du hättest die Strafe von Sodom und Gomorra besser verdient, dass Schwefel und Feuer vom Himmel herab geregnet wäre und dich zu Grunde vertilgt. Denn obgleich die Jungfrau Maria eine Bettlerin, oder, eine ehrliche Frau gewesen, so sollte man doch in solcher Not und Zeit, ihr zu dienen willig und geneigt gewesen sein. Ja wohl, es wird nichts daraus, dies Kind muss in Tüchern gewickelt und in eine Krippe gelegt werden, dabei bleibt es. So soll dieser Herr auf Erden empfangen werden, wohl die anderen prassen, fressen, große Pracht treiben mit schönen Kleidern, herrlichen Häusern. </w:t>
      </w:r>
    </w:p>
    <w:p w14:paraId="58B52509" w14:textId="77777777" w:rsidR="008A7782" w:rsidRDefault="008A7782" w:rsidP="008A7782">
      <w:pPr>
        <w:pStyle w:val="StandardWeb"/>
      </w:pPr>
      <w:r>
        <w:t xml:space="preserve">Das ist das erste Stück von der Geschichte, welche uns darum so vorgeschrieben ist, dass wir das Bild lernen sollen und in unser Herz fassen, wie unser lieber Herr Jesus Christus so elendiglich in dieser Welt geboren ist, auf das wir lernen Gott für solche große Wohltat zu danken und zu loben, dass wir armen, elenden, ja auch verdammten Menschen heut zu so großen Ehren gekommen, dass wir ein Fleisch und Blut mit dem Sohn Gottes geworden sind. Denn eben der ewige Sohn des ewigen Vaters, durch welchen Himmel und Erde aus nichts erschaffen ist, der ist, wie wir hören, Mensch geworden und auf diese Welt geboren wie wir, ohne dass es mit ihm ohne alle Sünde zugegangen ist. Deswegen mögen wir rühmen, dass Gott unser Bruder, ja, unser Fleisch und Blut geworden sei. Diese große Ehre ist nicht den Engeln, sondern uns Menschen widerfahren. Deswegen obwohl die Engeln eine herrlichere Kreatur sind denn wir, so hat doch Gott uns mehr und höher geehrt und sich näher zu uns getan, denn zu den Engeln, weil er nicht ein Engel, sondern ein Mensch geworden ist. Wenn nun wir Menschen solches recht bedenken und von Herzen glauben könnten, so sollte gewisslich solche unaussprechliche Gnade und Wohltat unseres lieben Herrn Gottes eine hohe große Freude machen, und uns treiben, dass wir Gott von Herzen dafür dankten, ihn liebten und gern uns nach seinen Willen halten würden. </w:t>
      </w:r>
    </w:p>
    <w:p w14:paraId="385AAA8E" w14:textId="77777777" w:rsidR="008A7782" w:rsidRDefault="008A7782" w:rsidP="008A7782">
      <w:pPr>
        <w:pStyle w:val="StandardWeb"/>
      </w:pPr>
      <w:r>
        <w:t xml:space="preserve">Im Papsttum hat man eine Geschichte erzählt: Es sei der Teufel auf eine Zeit in eine Kirche zur Messe gekommen, und da man die Worte gesungen habe: „Gottes Sohn ist Mensch geworden,“ und die Leute gestanden und sich nicht niedergekniet, hat er ihnen auf das Maul geschlagen, und geschimpft und gesagt: Du grober Bauer, schämst du dich nicht, dass du so stehst wie ein Stock, und nicht vor Freuden niederfällst? Wenn Gottes Sohn unser Bruder geworden wäre wie euer, müssten wir nicht, wo wir vor Freude bleiben sollten. Ich glaube nicht, dass es wahr ist; denn der Teufel ist uns und dem Herrn Christus zu feind: aber dass es gewisslich wahr, der es so gedichtet hat, der hat einen hohen Geist gehabt, und die große Ehre wohl verstanden, welche uns widerfahren ist indem, dass Gottes Sohn ist Mensch geworden: nicht wie Eva noch Adam, der aus Erden ist gemacht worden; sondern er ist uns noch näher gekommen, besonders weil er aus Fleisch und Blut von der Jungfrau Maria geboren ist, wie andere Menschen, ohne dass sie, die Jungfrau, allein gewesen, und vom Heiligen Geist geheiligt, ohne Sünde und vom Heiligen Geist diese selige Frucht empfangen hat. Außer diesem ist er uns gleich und ein rechter natürlicher Weibessohn. </w:t>
      </w:r>
    </w:p>
    <w:p w14:paraId="094DCCBA" w14:textId="77777777" w:rsidR="008A7782" w:rsidRDefault="008A7782" w:rsidP="008A7782">
      <w:pPr>
        <w:pStyle w:val="StandardWeb"/>
      </w:pPr>
      <w:r>
        <w:t xml:space="preserve">Adam und Eva sind nicht geboren, sondern geschaffen. Denn Adam hat Gott aus der Erde gemacht; das Weib aber aus seiner Rippe. Wieviel aber ist Christus uns näher, denn die Eva ihrem Mann Adam, besonders weil er unser Fleisch und Blut ist? Solche Ehre sollten wir hoch achten, und wohl in unsere Herzen bilden, dass der Sohn Gottes ist Fleisch geworden, und gar kein Unterschied zwischen seinem und unserem Fleisch ist, nur das sein Fleisch ohne Sünde ist. Denn er ist von dem Heiligen Geist empfangen, und Gott hat die Seele und den Leib der Jungfrau Maria voll Heiligen Geistes gegossen, dass sie ohne alle Sünde gewesen ist, als sie den Herrn Jesus empfangen und getragen hat. Außer denselben ist alles natürlich an ihm gewesen, wie an anderen Menschen: dass er gegessen, getrunken, ihn gehungert, gedürstet, gefroren hat, wie andere Menschen. Solche und dergleichen natürliche Gebrechen, welche der Sünden wegen auf uns geerbt sind, hat er, der ohne Sünde war, getragen und gehabt, wie wir, wie Paulus sagt: Er sei erfunden in allem ein Mensch wie wir, der gegessen, getrunken, fröhlich und traurig gewesen ist. </w:t>
      </w:r>
    </w:p>
    <w:p w14:paraId="08B3A575" w14:textId="77777777" w:rsidR="008A7782" w:rsidRDefault="008A7782" w:rsidP="008A7782">
      <w:pPr>
        <w:pStyle w:val="StandardWeb"/>
      </w:pPr>
      <w:r>
        <w:t xml:space="preserve">Das heißt ja sich tief demütigen und herunter lassen. Denn er hätte es wohl machen können, dass er ein Mensch geworden, wie er jetzt im Himmel ist, dass er Fleisch und Blut hat wie wir; aber nicht, was wir tun. Solches hätte er wohl von Anfang an tun können; aber er hat es nicht tun wollen, auf das er uns anzeigt, was für eine Liebe er zu uns hat, dass wir uns darüber freuen, trösten und rühmen können, dass wir einen Bruder im Himmel haben, diesen sollen wir mögen, ja, sollen ihnen annehmen. Denn ein unseliger Mensch ist der, der ihn nicht annimmt, noch diese Freude in seinem Herzen fühlt. </w:t>
      </w:r>
    </w:p>
    <w:p w14:paraId="6EDF4195" w14:textId="77777777" w:rsidR="008A7782" w:rsidRDefault="008A7782" w:rsidP="008A7782">
      <w:pPr>
        <w:pStyle w:val="StandardWeb"/>
      </w:pPr>
      <w:r>
        <w:t xml:space="preserve">So ist nun die Ursache, dass diese Geschichte jährlich gepredigt wird, auf das ein jegliches junges Herz sich solches vorhalte, und Gott dafür danke und spreche: Es hat keine Not mit mir; denn ich habe einen Bruder, der geworden ist wie ich bin. Warum er nun also geworden sei und was er dadurch habe ausrichten wollen, sage ich noch nicht. Denn darum ist's geschehen, dass er uns errette von der Sünde und ewigen Tod. Aber ich will jetzt allein sagen von der Ehre des ganzen menschlichen Geschlechts, der wir uns mit der Wahrheit rühmen und fröhlich darüber sein sollen, dass der Sohn Gottes Mensch geworden ist. Solcher Ehre können sich alle Menschen rühmen. Die Christen aber haben danach ein Höheres, dass sie solcher Ehre auch in Ewigkeit genießen sollen. Dies Stück sollen wir aufs erste von dieser Geschichte merken. </w:t>
      </w:r>
    </w:p>
    <w:p w14:paraId="05E3E74B" w14:textId="77777777" w:rsidR="008A7782" w:rsidRDefault="008A7782" w:rsidP="008A7782">
      <w:pPr>
        <w:pStyle w:val="StandardWeb"/>
      </w:pPr>
      <w:r>
        <w:t xml:space="preserve">Zum anderen dient dies treffliche hohe Beispiel uns auch dazu: Weil Christus, der Sohn Gottes, sich so demütigt, und alle seine Ehre an das arme Fleisch gewandt, und die göttliche Majestät, davor die Engel zittern, sich so herunter gelassen hat, geht daher wie ein armer Bettler; oben im Himmel beten ihn die Engel an, hier unten auf Erden dient er uns und legt sich in unseren Schlamm: weil nun, sage ich, der Sohn Gottes solches getan hat, so sollen wir auch lernen, ihm zu Lob und Ehren, gern demütig sein, und seinem Wort nach unser Kreuz auf uns nehmen, allerlei Trübsal leiden und ihm also folgen. Denn was kann es uns schaden, oder warum wollten wir uns des Leidens schämen? Weil unser lieber Herr gelitten hat Frost, Hunger und Kummer. Sonderlich aber ging es elendig und armselig zu, wie gesagt, da er auf Erden kam und geboren ward. Da weder Gefäß noch Stube, weder Kissen, Windel noch Bettlergewand; er musste in einer Krippe liegen, vor den Kühen und Ochsen. So denn nun dein lieber Bruder, der König Himmels und der Erden und aller Kreatur, so elend sich daher legt; spuck du dich mal an, warum wolltest du so herrlich sein und nichts leiden? Wer bist du denn? Ist es nicht wahr, du bist ein armer Sünder, der du nicht wert bist, dass du auf einem Brette liegen solltest. Liegst aber auf einem weichem Bette; aber dein Herr auf hartem Stroh und in einer Krippe. </w:t>
      </w:r>
    </w:p>
    <w:p w14:paraId="132CECF5" w14:textId="77777777" w:rsidR="008A7782" w:rsidRDefault="008A7782" w:rsidP="008A7782">
      <w:pPr>
        <w:pStyle w:val="StandardWeb"/>
      </w:pPr>
      <w:r>
        <w:t xml:space="preserve">Ist dies nicht ein verdrießlicher Handel? Wir sehen hier, in was für einer Demut und Armut unser Herr Jesus liegt um unseretwillen; und wir wollen Könige sein, frei ausgehen und nichts leiden. Das will sich wohl übel reimen, wenn der Herr in solchem Elend und Armut, uns zu gut, geboren wird, dazu für uns am Kreuz stirbt; und wir faulen Narren wollten immerfort in guter Ruhe und Friede sitzen! Nein, dass reimt sich nicht: „Der Jünger ist nicht über seinen Meister, noch der Knecht über den Herrn,“ spricht Christus. </w:t>
      </w:r>
    </w:p>
    <w:p w14:paraId="3D8B3C22" w14:textId="77777777" w:rsidR="008A7782" w:rsidRDefault="008A7782" w:rsidP="008A7782">
      <w:pPr>
        <w:pStyle w:val="StandardWeb"/>
      </w:pPr>
      <w:r>
        <w:t xml:space="preserve">Darum sollen wir wohl lernen und mit Ernst bedenken, erstlich, zu was für Ehren wir gekommen in dem, dass Christus Mensch geworden ist. Denn es ist eine solche Ehre, dass wenn einer ein Engel wäre, wünschen möchte, dass er ein Mensch wäre, dass er auch sich rühmen möchte: Mein Fleisch und Blut sitzt über allen Engeln. Darum sollten wir Menschen uns ja billig für selig halten. Gott gebe, dass wir es verstehen, zu Herzen nehmen und Gott dafür dankbar sind. Zum anderen sollen wir das Beispiel von Christus fleißig ansehen, was er, der ein Herr ist über alle Herren, in seiner ersten Zukunft uns armen Menschen bewiesen, und um unseretwillen gelitten hat. Solches würde uns bewegen und treiben, dass wir von Herzen auch anderen Leuten gerne helfen und dienen, ob es uns auch gleich sauer würde, und wir etwas darüber leiden müssten. Dazu helfe uns Gott mit seinem Heiligen Geist, durch unseren lieben Herrn Jesu Christum, Amen. </w:t>
      </w:r>
    </w:p>
    <w:p w14:paraId="218EC8FC" w14:textId="77777777" w:rsidR="008A7782" w:rsidRDefault="008A7782" w:rsidP="008A7782">
      <w:pPr>
        <w:pStyle w:val="berschrift1"/>
      </w:pPr>
      <w:r>
        <w:t>Molenaar, Isaak - Weihnachten</w:t>
      </w:r>
    </w:p>
    <w:p w14:paraId="7DC11CD9" w14:textId="77777777" w:rsidR="008A7782" w:rsidRDefault="008A7782" w:rsidP="008A7782">
      <w:pPr>
        <w:pStyle w:val="StandardWeb"/>
      </w:pPr>
      <w:r>
        <w:t xml:space="preserve">Das Weihnachtsfest soll das große Freudenfest der Menschheit sein. Da heißt es ja: „Siehe, ich verkündige euch große Freude, die allem Volk widerfahren wird.“ </w:t>
      </w:r>
    </w:p>
    <w:p w14:paraId="747C9E99" w14:textId="77777777" w:rsidR="008A7782" w:rsidRDefault="008A7782" w:rsidP="008A7782">
      <w:pPr>
        <w:pStyle w:val="StandardWeb"/>
      </w:pPr>
      <w:r>
        <w:t xml:space="preserve">Ist es das schon? Ach wie viele Menschen sind auf Erden, die noch nichts wissen von dem Heiland und der Freude, die er bringt, die also gar kein Weihnachtsfest feiern kennen! </w:t>
      </w:r>
    </w:p>
    <w:p w14:paraId="6BDD57D4" w14:textId="77777777" w:rsidR="008A7782" w:rsidRDefault="008A7782" w:rsidP="008A7782">
      <w:pPr>
        <w:pStyle w:val="StandardWeb"/>
      </w:pPr>
      <w:r>
        <w:t xml:space="preserve">Aber wie viele feiern es, ohne die große Freude zu empfinden, bloß als ein äußeres Fest, an dem ihr Herz kaum einen andern Anteil nimmt, als an jedem andern häuslichen oder bürgerlichen. </w:t>
      </w:r>
    </w:p>
    <w:p w14:paraId="257F50C9" w14:textId="77777777" w:rsidR="008A7782" w:rsidRDefault="008A7782" w:rsidP="008A7782">
      <w:pPr>
        <w:pStyle w:val="StandardWeb"/>
      </w:pPr>
      <w:r>
        <w:t xml:space="preserve">Woher diese niederschlagende Erscheinung, besonders in unsern Tagen, wo doch Alles mehr wie je nach Freude und Genuss hascht, als wäre das die Bestimmung des Machen? Es kommt daher, weil sie ihn nicht als ihren Heiland kennen und also nicht wissen, welche Freude er bringen kann - es kommt mit einem Worte von dem allgemeinen herrschenden Unglauben, denn diese Freude ist eine Glaubensfreude. Wollen wir sie also genießen, so müssen wir schon vorher an ihn glauben, müssen es wissen, dass er auch unser Heiland, auch für uns gekommen ist; wir müssen also vorher schon empfänglich und vorbereitet sein. Darum ging auch Johannes vor dem Herrn her, um die Herzen zu erwecken und auf ihn vorzubereiten. Darum geht auch bei uns ein Advent vor jedem Weihnachtsfeste voraus. Das ist unser Johannes, der auch uns erwecken, und immer aufs neue vorbereiten und immer mehr empfänglich machen soll. Das ist auch eigentlich das Amt des Predigers überhaupt, wie auch die Evangelisten und Apostel im Grunde nichts anderes taten, als die Menschen zu Christo hinführen und ihm nahebringen; wie Johannes vor seiner leiblichen, so sie vor seiner geistlichen Zukunft. Möchte es denn auch uns heute gegeben werden, ein Wort der Erweckung und Vorbereitung zu reden, damit das Fest, das uns nun so nahe ist, nicht an uns vorübergehe, ohne dass wir an seiner Freude Teil haben. Betet mit mir: </w:t>
      </w:r>
    </w:p>
    <w:p w14:paraId="204AF0BC" w14:textId="77777777" w:rsidR="008A7782" w:rsidRDefault="008A7782" w:rsidP="008A7782">
      <w:pPr>
        <w:pStyle w:val="StandardWeb"/>
      </w:pPr>
      <w:r>
        <w:t xml:space="preserve">Herr, so lange ist nun schon dein Evangelium in der Welt gewesen, so lange ist die Stimme der himmlischen Freudenbotschaft von deiner Gnade und unsrer Seligkeit erschallt auf dieser Erde, so oft haben wir sie schon vernommen, ja so oft schon deine Zukunft, die Feste deiner Liebe gefeiert und noch haben Viele unter uns nie die rechte Freude darüber empfunden; so viele Herzen unserer Brüder sind schon erweckt und aufgestanden von ihrem Todesschlaf und genießen deine Seligkeit, und wandeln in deinem Lichte und können es sogar leuchten lassen vor den Leuten, und wir liegen noch im Schlafe und sitzen in Finsternis und Schatten des Todes. O Herr, möchte bald auch unser Tag erscheinen, auch unsere Sonne aufgehen! Herr, segne dein Wort an uns heute! lass uns deine Stimme hören! Bete für uns: Unser Vater rc. </w:t>
      </w:r>
    </w:p>
    <w:p w14:paraId="76021B3C" w14:textId="77777777" w:rsidR="008A7782" w:rsidRDefault="008A7782" w:rsidP="008A7782">
      <w:pPr>
        <w:pStyle w:val="StandardWeb"/>
      </w:pPr>
      <w:r>
        <w:t>Text: Epheser 5, 15.</w:t>
      </w:r>
      <w:r>
        <w:br/>
      </w:r>
      <w:r>
        <w:rPr>
          <w:rStyle w:val="Fett"/>
          <w:rFonts w:eastAsiaTheme="majorEastAsia"/>
        </w:rPr>
        <w:t>Wache auf, der du schläfest, und stehe auf von den Tobten, so wird dich Christus erleuchten.</w:t>
      </w:r>
      <w:r>
        <w:t xml:space="preserve"> </w:t>
      </w:r>
    </w:p>
    <w:p w14:paraId="49DBBCD0" w14:textId="77777777" w:rsidR="008A7782" w:rsidRDefault="008A7782" w:rsidP="008A7782">
      <w:pPr>
        <w:pStyle w:val="StandardWeb"/>
      </w:pPr>
      <w:r>
        <w:t xml:space="preserve">Das ist die rufende, weckende Stimme des Herrn; sie verheißt einem Jeden, der sie hört, das Licht seiner Gnade. </w:t>
      </w:r>
    </w:p>
    <w:p w14:paraId="0DE766AF" w14:textId="77777777" w:rsidR="008A7782" w:rsidRDefault="008A7782" w:rsidP="008A7782">
      <w:pPr>
        <w:pStyle w:val="StandardWeb"/>
      </w:pPr>
      <w:r>
        <w:t xml:space="preserve">Lasst uns zuerst sehen, was sie von uns fordert, zweitens, was sie uns verheißt. </w:t>
      </w:r>
    </w:p>
    <w:p w14:paraId="015B095E" w14:textId="77777777" w:rsidR="008A7782" w:rsidRDefault="008A7782" w:rsidP="008A7782">
      <w:pPr>
        <w:pStyle w:val="berschrift2"/>
      </w:pPr>
      <w:r>
        <w:t>I.</w:t>
      </w:r>
    </w:p>
    <w:p w14:paraId="1C82FAB2" w14:textId="77777777" w:rsidR="008A7782" w:rsidRDefault="008A7782" w:rsidP="008A7782">
      <w:pPr>
        <w:pStyle w:val="StandardWeb"/>
      </w:pPr>
      <w:r>
        <w:t xml:space="preserve">Wir sollen aufwachen von dem Schlaf, und aufstehen von den Toten; das ist die Forderung, die sie an uns tut, die Bedingung, die sie macht, wenn uns Christus erleuchten soll, wenn wir an seiner Gnade Teil haben wollen. Und diese Bedingung ist doch wohl billig und natürlich, denn wie kann einem Schlafenden die Sonne leuchten, oder was hilft dem Toten alle Pracht und Herrlichkeit, die über seinem Grabe steht? Eben so wenig Teil hat der geistlich Schlafende und Todte an der geistlichen Lebenssonne und all ihrer Herrlichkeit. </w:t>
      </w:r>
    </w:p>
    <w:p w14:paraId="67D84432" w14:textId="77777777" w:rsidR="008A7782" w:rsidRDefault="008A7782" w:rsidP="008A7782">
      <w:pPr>
        <w:pStyle w:val="StandardWeb"/>
      </w:pPr>
      <w:r>
        <w:t xml:space="preserve">Aber wem gilt dieser Zuruf? Wer ist in einem so tiefen Schlaf, aus dem er zuvor erwachen; wer ist der geistlich Todte, der wie aus dem Grabe aufstehen muss, ehe ihn Christus erleuchten kann? Ist es vielleicht nur der Eine oder der Andere Stumpfe, Blöde, Beschränkte, Ungebildete, Ungelehrte und Unaufgeklärte, dessen geistige Tätigkeit noch nicht angeregt, dessen inneres Leben noch nicht geweckt ist, der gleichsam ein Pflanzenleben führt; oder ist es der grobe Sünder, der in fleischliche Lüste versunken, in Lastern wie erstorben, als ein Tier dahinlebt, ohne Gefühl seiner Menschenwürde, ohne Erkenntnis seiner höheren Natur und Bestimmung? Oder sind nur die heidnischen Völker gemeint, die von dem Licht der heilsamen Gnade, die allen Menschen erschienen ist, noch nicht erleuchtet sind, die von Christo nie etwas vernommen haben, und darum noch wie im Schlaf und Tod daliegen, in der Nacht des Irrtums, in dem Grabe der Unwissenheit und des Aberglaubens? Auch diese, meine Zuhörer; aber diese nicht allein, und nicht einmal diese vorzüglich - nein, vorzüglich und ganz eigentlich sind diejenigen gemeint, die mitten in der Christenheit noch nicht zum lebendigen Glauben an den Heiland erwacht sind. Denn dieses ist das Erwachen und Auferstehen, das hier gemeint ist. </w:t>
      </w:r>
    </w:p>
    <w:p w14:paraId="6EBD2D15" w14:textId="77777777" w:rsidR="008A7782" w:rsidRDefault="008A7782" w:rsidP="008A7782">
      <w:pPr>
        <w:pStyle w:val="StandardWeb"/>
      </w:pPr>
      <w:r>
        <w:t xml:space="preserve">Also nicht der Eine und Andere ist es, der so schläft und so auferstehen muss; sondern wir alle sind es, sind es gewesen oder sind es noch. Ja, Geliebte, von Natur sind wir alle, sind alle Menschen, ohne Unterschied, solche Schlafende und Todte - wir alle müssen aus diesem Schlaf erwachen, von diesem Tod auferstehen, wenn Christus uns erleuchten soll, wenn wir an seinem Heil, seiner Seligkeit Anteil haben wollen. Wir alle sind Sünder, aber das wissen wir nicht, das glauben wir doch nicht, bis wir erwachen und auferstehen, und eben das ist der Beweis, der unwidersprechliche Beweis, dass es so ist, denn der Schlafende, der Todte weiß ja nichts von sich; das Selbstbewusstsein ist es eben, was ihm fehlt. Wohl mag diese Lehre uns fremd und schwer vorkommen, wohl mag sie Vielen hart, ja unerträglich und empörend in die Ohren klingen, besonders in unsern Tagen, wo man so viel von einem Erwachen, von einer Auferstehung der Menschheit spricht und hört, wo es allgemein heißt: „die Völker sind zum Selbstbewusstsein erwacht, und stehen endlich aus dem langen Todesschlafe der Dumpfheit und Unmündigkeit, worin sie versunken waren, auf; sie haben ihre Kraft gefühlt, ihre Bestimmung erkannt und wollen sich nicht länger leiten und gängeln lassen, sondern sich selbst regieren, und fordern ihre natürlichen Menschenrechte, ihre Freiheit zurück.“ Und wirklich, man kann es nicht leugnen, es ist eine solche Erweckung da, es ist ein Geist ausgegangen, der über die Erde hinzieht, und eine Stimme wird überall vernommen, die da ruft: „Wacht auf, ihr Schlafenden; steht auf, ihr Toten, helft euch selbst, so wird Gott euch helfen!“ </w:t>
      </w:r>
    </w:p>
    <w:p w14:paraId="6A776AF9" w14:textId="77777777" w:rsidR="008A7782" w:rsidRDefault="008A7782" w:rsidP="008A7782">
      <w:pPr>
        <w:pStyle w:val="StandardWeb"/>
      </w:pPr>
      <w:r>
        <w:t xml:space="preserve">Aber ist das der Geist des Herrn? Ist das die Stimme Gottes? „An ihren Früchten sollt ihr sie erkennen,“ spricht der Herr. Nun, was für Früchte bringt diese Erweckung? Seht um euch her und schaudert: - Aufruhr, Empörung, Krieg, Zwietracht, Hass und Spaltung, Abfall von Gott und seinem Gesalbten, und darum von seinem Wort, das da lehrt: „Jedermann sei untertan der Obrigkeit.“ </w:t>
      </w:r>
    </w:p>
    <w:p w14:paraId="024FC57A" w14:textId="77777777" w:rsidR="008A7782" w:rsidRDefault="008A7782" w:rsidP="008A7782">
      <w:pPr>
        <w:pStyle w:val="StandardWeb"/>
      </w:pPr>
      <w:r>
        <w:t xml:space="preserve">Kennt ihr ihn, diesen Geist? Es ist der, von dem der Apostel sagt: „Gott wird ihnen kräftige Irrtümer senden, dass sie der Lüge glauben, dafür, dass sie die Liebe zur Wahrheit nicht haben angenommen, dass sie selig würden.“ Es ist der Geist des Widerchrists, der ein Lügner ist und war von Anfang. Darum verstellt er sich auch jetzt in einen Engel des Lichts, der den Menschen eine falsche Freiheit, eine betrügerische Erweckung vorspiegelt. Aber nur die erkennen ihn recht und nennen ihn bei seinem wahren Namen, die die Stimme des Herrn erkannt haben, und sich von seinem Geist haben erwecken lassen aus ihrem Sündenschlaf, die sein großes Wort verstehen: „Wer die Sünde tut, der ist der Sünde Knecht. So euch nun der Sohn frei macht, so seid ihr recht frei.“ </w:t>
      </w:r>
    </w:p>
    <w:p w14:paraId="495785D4" w14:textId="77777777" w:rsidR="008A7782" w:rsidRDefault="008A7782" w:rsidP="008A7782">
      <w:pPr>
        <w:pStyle w:val="StandardWeb"/>
      </w:pPr>
      <w:r>
        <w:t xml:space="preserve">Soll ich es euch beweisen, dass wir alle von Natur Schlafende und Todte sind, und nur der Herr uns durch fein Wort und feinen Geist erwecken kann? Lasst mich darauf hindeuten! - Der Schlafende hat kein Bewusstsein seiner selbst und seines Zustandes, weder der Gefahr, worin er schwebt, noch des Glückes, das ihm bevorsteht; er ist in der Welt seiner Träume befangen und weiß nicht, was außer ihm, in der Wirklichkeit, vorgeht; und während er da liegt, können Freunde oder Feinde ihm nahen, kann das Wichtigste vorgehen - und er weiß es nicht, und kann nichts dazu tun. Ebenso ist es mit dem natürlichen Menschen. Er kennt sich selbst nicht; er hat kein Leben aus Gott und weiß es nicht; weiß nicht, dass in seinem Herzen der Keim zu allem Bösen ruht, der nur durch äußere Anreizung und Versuchung geweckt zu werden braucht, um zu Allem fähig zu fein; weiß nicht, dass er zu allem wahrhaft Guten untüchtig und unwillig, ohne wahre Liebe in sich selbst befangen, den Lüsten dienend, fleischlich gesinnt, ein Feind Gottes ist. Er ist von Gott geschieden durch die Sünden - und weiß es nicht; er mangelt des Ruhmes an Gott - und weiß es nicht; er hält sich für ein Kind Gottes - und hat doch keine göttliche Natur; er nennt Gott seinen Vater - und hat keine Gemeinschaft mit ihm, keinen Gehorsam gegen ihn, kein Vertrauen zu ihm. So ist er ohne Glaube, ohne Hoffnung. Sein Zustand ist „verzweifelt böse“ und gefährlich - und er weiß es nicht; weiß nicht, dass er verloren und dem Gericht anheim gefallen ist; das Reich Gottes sieht er nicht; der Gnade meint er nicht zu bedürfen; von den Dingen, die des Geistes Gottes sind, vernimmt er nichts, sie sind ihm eine Torheit und er kann sie nicht verstehen; das Kreuz des Herrn ist ihm ein Ärgernis; die Herrlichkeit Gottes in dem Angesicht Jesu Christi, der das Ebenbild Gottes ist, ist ihm verborgen; sein Wort versteht er nicht, und es geht ihm nicht zu Herzen. Und bei dem Allen ist er ruhig, er träumt sich gut und glücklich; träumt von einem ewigen Leben und von künftiger Seligkeit; träumt sich einen Gott nach seiner eigenen Wahnvorstellung, seiner Vernunft, die er für wahr und wesentlich hält, und glaubt ihm mit seinen äußerlichen toten Werken zu gefallen, und hält sich seiner Liebe wert und gewiss, mit einem Wort - er spricht: „Ich bin reich und habe gar satt, und bedarf nichts, und weiß nicht, dass er ist elend und jämmerlich, arm, blind und bloß. Das ist der natürliche Mensch. Erkennt ihr darin euer Bild? Gewiss nicht, oder ihr müsstet schon erwacht sein, und dann hätte Christus euch schon erleuchtet. Aber wie soll denn der Mensch aus diesem Schlaf erwachen? Durch die Stimme des Herrn; aber die hört er nicht, und wenn er sie hört, glaubt er ihr nicht; sie dringt nicht ein in sein Inneres, und wenn er ihr glaubt, so kann er sich nicht aufrichten, er hat keine Kraft - er ist wie ein Toter. </w:t>
      </w:r>
    </w:p>
    <w:p w14:paraId="3DB5EBD0" w14:textId="77777777" w:rsidR="008A7782" w:rsidRDefault="008A7782" w:rsidP="008A7782">
      <w:pPr>
        <w:pStyle w:val="StandardWeb"/>
      </w:pPr>
      <w:r>
        <w:t xml:space="preserve">Aber wohl uns, Geliebte, das Wort des Herrn ist nicht wie ein Menschenwort, sondern es ist lebendig und kräftig, es gibt, was es fordert; es schafft, was es befiehlt. Es gibt dem Schlafenden das Bewusstsein, dem Toten das Leben. Wenn feine Stimme erschallt: „Wache auf, der du schläfest, und stehe auf von den Toten;“ so geht ein Geist des Lebens von ihm aus. Wie er einst zu Lazarus rief: „Komm heraus!“ und der Verstorbene kam heraus; so erwacht der schlafende Sünder, so kehrt der geistlich Todte ins Leben zurück. </w:t>
      </w:r>
    </w:p>
    <w:p w14:paraId="07245439" w14:textId="77777777" w:rsidR="008A7782" w:rsidRDefault="008A7782" w:rsidP="008A7782">
      <w:pPr>
        <w:pStyle w:val="berschrift2"/>
      </w:pPr>
      <w:r>
        <w:t>II.</w:t>
      </w:r>
    </w:p>
    <w:p w14:paraId="17BFB107" w14:textId="77777777" w:rsidR="008A7782" w:rsidRDefault="008A7782" w:rsidP="008A7782">
      <w:pPr>
        <w:pStyle w:val="StandardWeb"/>
      </w:pPr>
      <w:r>
        <w:t xml:space="preserve">„So wird er dich erleuchten;“ das ist die große Verheißung, die dem Erwachten und Auferstandenen gegeben wird. </w:t>
      </w:r>
    </w:p>
    <w:p w14:paraId="2FF7145D" w14:textId="77777777" w:rsidR="008A7782" w:rsidRDefault="008A7782" w:rsidP="008A7782">
      <w:pPr>
        <w:pStyle w:val="StandardWeb"/>
      </w:pPr>
      <w:r>
        <w:t xml:space="preserve">Erleuchtung, o mit dem einen Wort ist Alles gesagt, wenn wir es nur verstehen. Diese große Veränderung, die in ihm vorgeht, ist eine neue Schöpfung, es ist ein Licht, das in feinem Herzen aufgeht, und von da sein ganzes Wesen erhellt, durchleuchtet, umwandelt und neugebiert aus Gott. Er fühlt, dass es ein wahres, kräftiges, lebendiges und lebendig machendes, schöpferisches Licht ist, das von sich selbst Zeugnis gibt, und das Herz unaussprechlich gewiss und selig, klar und ruhig macht. Es ist das Zeugnis des Geistes Gottes, wodurch er von sich selbst zeuget mit unmittelbarer Gewissheit, es ist die „Salbung“, die alle Dinge lehrt. „Wer da glaubet an den Sohn, der hat solches Zeugnis bei ihm,“ in sich, denn Christus selbst ist dieses Licht, kein äußeres, sondern ein inneres. „Wir wissen,“ sagt Johannes, „dass der Sohn Gottes gekommen ist, und hat uns einen Sinn gegeben, dass wir erkennen den Wahrhaftigen, und sind in dem Wahrhaftigen - in seinem Sohne Jesu Christo. Dieser ist der wahrhaftige Gott und das ewige Leben.“ </w:t>
      </w:r>
    </w:p>
    <w:p w14:paraId="34D4FDD1" w14:textId="77777777" w:rsidR="008A7782" w:rsidRDefault="008A7782" w:rsidP="008A7782">
      <w:pPr>
        <w:pStyle w:val="StandardWeb"/>
      </w:pPr>
      <w:r>
        <w:t xml:space="preserve">So sehen sie ihn, und in ihm Alles, sich in ihm, und ihn in Gott. Er ist ihr Licht, ihr Friede, ihre Versöhnung, ihre Gnade, ihre Gemeinschaft mit Gott. Ihre Sünde hat er getragen; an ihrer Statt ist er gestorben; für ihre Schuld ist er gekreuzigt; sein Tod ist ihr Tod; seine Auferstehung ihre Auferstehung; sein Leben ihr Leben. Er selbst lebt in ihnen, sie sind aus ihm geboren, Kinder in dem Sohne; geliebt in dem Geliebten; angenommen, begnadigt, erwählt, berufen und versiegelt zum ewigen Leben; er selbst ist ihre Auferstehung und ihr Leben, ihr Weg und ihre Wahrheit. „Sie leben, doch nun nicht sie, sondern Christus lebt in ihnen. Denn was sie jetzt leben im Fleisch, das leben sie in dem Glauben des Sohnes Gottes, der sie geliebt hat, und sich selbst für sie dahin gegeben.“ </w:t>
      </w:r>
    </w:p>
    <w:p w14:paraId="6A1A0015" w14:textId="77777777" w:rsidR="008A7782" w:rsidRDefault="008A7782" w:rsidP="008A7782">
      <w:pPr>
        <w:pStyle w:val="StandardWeb"/>
      </w:pPr>
      <w:r>
        <w:t xml:space="preserve">Seht, Geliebte, so erleuchtet Jesus Christus. Ist das nun nicht etwas ganz Anderes, als jene Aufklärung und Erhellung, von der die Welt redet? Ja sie ist eine wahre Erweckung, sie gibt wahres Selbstbewusstsein, wahre Kraft und wahres Leben; es ist eine Auferstehung, ein Übergang von dem Tode zum Leben. </w:t>
      </w:r>
    </w:p>
    <w:p w14:paraId="02821893" w14:textId="77777777" w:rsidR="008A7782" w:rsidRDefault="008A7782" w:rsidP="008A7782">
      <w:pPr>
        <w:pStyle w:val="StandardWeb"/>
      </w:pPr>
      <w:r>
        <w:t xml:space="preserve">Nur wer sie erfahren hat, der kann sich Gottes, seines Heilandes freuen; der kann das Fest seiner Geburt mitfeiern, als das große Freudenfest der Menschheit. O dass wir alle, alle es so feiern könnten! Darum, Geliebte, darum, damit wir diese Freude haben sollen, ergeht die Stimme an uns alle, ohne Unterschied: „Wache auf, der du schläfst, und stehe auf von den Toten, so wird dich Christus erleuchten.“ Amen. </w:t>
      </w:r>
    </w:p>
    <w:p w14:paraId="53F564F1" w14:textId="77777777" w:rsidR="008A7782" w:rsidRDefault="008A7782" w:rsidP="008A7782">
      <w:pPr>
        <w:pStyle w:val="berschrift1"/>
      </w:pPr>
      <w:r>
        <w:t>Molenaar, Isaak - Weihnachten</w:t>
      </w:r>
    </w:p>
    <w:p w14:paraId="082E4B79" w14:textId="77777777" w:rsidR="008A7782" w:rsidRDefault="008A7782" w:rsidP="008A7782">
      <w:pPr>
        <w:pStyle w:val="StandardWeb"/>
      </w:pPr>
      <w:r>
        <w:t xml:space="preserve">Das Weihnachtsfest ist das große Freudenfest der Menschheit. So kündigen es auch diese Himmelsstimmen an. Auch uns kündigen sie es wieder an G., in dem Geliebten des Vaters. Sagt unser Herz Ja und Amen darauf? Hall-n sie in unserer ganzen Seele wieder - diese seligen Stimmen von oben? Ach, es sind so viele andere Stimmen in unserer Seele, so viele irdische, die diese Himmelsstimmen betrüben und verdrängen! Heute aber - heute sollen sie alle verstummen, dass wir uns ganz jener hohen, heiligen, ewigen Freude hingeben können. Lasst uns darum beten, O Vater! du gibst uns Freude, Freude aus dem Himmel; ach, gib uns auch himmlische, neue, weite, offene Herzen, dass wir sie einlassen, dass wir sie festhalten können, deine Freude. Wir, die wir arg sind, wollen doch unsern Kindern gerne Freude gönnen, solltest denn du, o du guter Gott, du treuer, barmherziger Vater im Himmel, uns nicht Freude geben? Ja, du bist die Liebe und gibst Liebe, gibst dich selbst. Ja dich selbst hast du uns in deinem Sohne gegeben. O so gib uns denn auch deinen Geist, dass wir dieses große Geschenk recht erkennen, dass wir wissen, was uns von dir gegeben ist. Segne, o segne dazu auch diese Stunde, dass sie eine wahre Freudenstunde, dieses ganze Fest, dass es ein wahres Freudenfest vom Himmel für uns sei! Amen. </w:t>
      </w:r>
    </w:p>
    <w:p w14:paraId="731203DF" w14:textId="77777777" w:rsidR="008A7782" w:rsidRDefault="008A7782" w:rsidP="008A7782">
      <w:pPr>
        <w:pStyle w:val="StandardWeb"/>
      </w:pPr>
      <w:r>
        <w:t>Text: Luk. 2, 6 -11.</w:t>
      </w:r>
      <w:r>
        <w:br/>
        <w:t>„</w:t>
      </w:r>
      <w:r>
        <w:rPr>
          <w:rStyle w:val="Fett"/>
          <w:rFonts w:eastAsiaTheme="majorEastAsia"/>
        </w:rPr>
        <w:t>Und als sie daselbst waren, kam die Zeit, dass sie gebaren sollte. Und sie gebar ihren ersten Sohn, und wickelte ihn in Windeln, und legte ihn in eine Krippe; denn sie hatten sonst keinen Raum in der Herberge. Und es waren Hirten in derselbigen Gegend auf dem Felde bei den Hürden, die hüteten des Nachts ihrer Heerde. Und siehe, des Herrn Engel trat zu ihnen, und die Klarheit des Herrn leuchtete um sie, und sie fürchteten sich sehr. Und der Engel sprach zu ihnen: Fürchtet euch nicht; siehe, ich verkündige euch große Freude, die allem Volk wiederfahren wird. Denn euch ist heute der Heiland geboren, welcher ist Christus, der Herr, in der Stadt David.</w:t>
      </w:r>
      <w:r>
        <w:t xml:space="preserve">“ </w:t>
      </w:r>
    </w:p>
    <w:p w14:paraId="152B7494" w14:textId="77777777" w:rsidR="008A7782" w:rsidRDefault="008A7782" w:rsidP="008A7782">
      <w:pPr>
        <w:pStyle w:val="berschrift2"/>
      </w:pPr>
      <w:r>
        <w:t>I.</w:t>
      </w:r>
    </w:p>
    <w:p w14:paraId="3F242144" w14:textId="77777777" w:rsidR="008A7782" w:rsidRDefault="008A7782" w:rsidP="008A7782">
      <w:pPr>
        <w:pStyle w:val="StandardWeb"/>
      </w:pPr>
      <w:r>
        <w:t xml:space="preserve">Lasset uns niederfallen und anbeten, Geliebte in den Herrn, denn auch uns wird diese große Freude verkündigt - auch uns umleuchtet die Klarheit des Herrn in dem hohen, herrlichen Feste, das wir wieder feiern dürfen. Ja es ist das große Freudenfest, der Anfang dieser ganzen Gnadenzeit, ohne dasselbe können wir kein andres, ja kein wahres Freudenfest feiern; wir kennten keine wahre Freude. </w:t>
      </w:r>
    </w:p>
    <w:p w14:paraId="681CFCD3" w14:textId="77777777" w:rsidR="008A7782" w:rsidRDefault="008A7782" w:rsidP="008A7782">
      <w:pPr>
        <w:pStyle w:val="StandardWeb"/>
      </w:pPr>
      <w:r>
        <w:t xml:space="preserve">Aber worin besteht diese Freude? Worüber sollen wir uns heute freuen? So müssen wir immer wieder fragen, damit uns die Freude immer neu, immer lebendig werde. Sie soll ja keine dunkle, dumpfe Lust, keine vorübergehende Aufwallung, sondern eine klarbewusste, helle, lichte Freude sein, die da bleibet in Ewigkeit. Darüber sollen wir uns freuen, dass uns der Heiland geboren ist - heute, denn dieses Heute ist ein ewiges, nicht wie das irdische und zeitliche, das morgen schon ein Gestern ist. „Heute wirst du mit mir im Paradiese sein,“ heißt es zu Jedem, der da glaubet, immer und immer wieder; in dem Augenblick, dass er glaubet, ist er darin. So auch hier; glaubest du, so ist dir heute der Heiland geboren. </w:t>
      </w:r>
    </w:p>
    <w:p w14:paraId="3B1C23AA" w14:textId="77777777" w:rsidR="008A7782" w:rsidRDefault="008A7782" w:rsidP="008A7782">
      <w:pPr>
        <w:pStyle w:val="StandardWeb"/>
      </w:pPr>
      <w:r>
        <w:t xml:space="preserve">Dieser Heiland ist Christus, der Herr, und das eben ist die große Freude. </w:t>
      </w:r>
    </w:p>
    <w:p w14:paraId="4190F1A5" w14:textId="77777777" w:rsidR="008A7782" w:rsidRDefault="008A7782" w:rsidP="008A7782">
      <w:pPr>
        <w:pStyle w:val="StandardWeb"/>
      </w:pPr>
      <w:r>
        <w:t xml:space="preserve">Weißt du das, m. Br.? Freust du dich darüber, dass Christus, der Herr, dein Heiland, dein Jesus ist? Dein Jesus heißt nicht anders, als Heiland und Seligmacher. </w:t>
      </w:r>
    </w:p>
    <w:p w14:paraId="70932C51" w14:textId="77777777" w:rsidR="008A7782" w:rsidRDefault="008A7782" w:rsidP="008A7782">
      <w:pPr>
        <w:pStyle w:val="StandardWeb"/>
      </w:pPr>
      <w:r>
        <w:t xml:space="preserve">Ja, wenn du ihn kennst, so kannst du nicht anders, denn das ist aller wahren Freude Quelle und Fülle, dass der Herr, der Gottessohn ein Kind, ein Menschenkind geworden ist, denn nun kann er unser Heiland sein. So lasst uns dieses mit seiner Hülfe näher betrachten, warum das eine so große Freude für uns sei, dass Christus, der Herr, geboren ist, um unser Heiland zu sein. - Unsere Freude über die Menschwerdung des Sohnes Gottes sei also der Gegenstand unserer Betrachtung. </w:t>
      </w:r>
    </w:p>
    <w:p w14:paraId="59181669" w14:textId="77777777" w:rsidR="008A7782" w:rsidRDefault="008A7782" w:rsidP="008A7782">
      <w:pPr>
        <w:pStyle w:val="StandardWeb"/>
      </w:pPr>
      <w:r>
        <w:t xml:space="preserve">Aber wie sollen wir eine so große Freude umfassen und einteilen, dass sie uns klar und deutlich werde? </w:t>
      </w:r>
    </w:p>
    <w:p w14:paraId="0C20A512" w14:textId="77777777" w:rsidR="008A7782" w:rsidRDefault="008A7782" w:rsidP="008A7782">
      <w:pPr>
        <w:pStyle w:val="StandardWeb"/>
      </w:pPr>
      <w:r>
        <w:t xml:space="preserve">Mich dünkt, wenn wir sie betrachten von den drei Seiten, die sich uns zunächst darbieten, als eine Freude über Gott, über uns selbst, und über die Menschen. </w:t>
      </w:r>
    </w:p>
    <w:p w14:paraId="5B695EBB" w14:textId="77777777" w:rsidR="008A7782" w:rsidRDefault="008A7782" w:rsidP="008A7782">
      <w:pPr>
        <w:pStyle w:val="StandardWeb"/>
      </w:pPr>
      <w:r>
        <w:t xml:space="preserve">Das aber müssen wir vorab bemerken, dass diese Freude nur mit einem gläubigen Herzen erkannt und empfunden werden kann: nur dem, wer in Christo, dem Herrn, seinen Heiland gefunden hat, öffnet sich diese dreifache himmlische Freudenquelle schon auf Erden, die in das ewige Leben fließt, und für die es eine Ewigkeit haben muss. Er blickt zuerst hinauf zu Gott- und was erblickt er da? - Könnt ihr es aussprechen, meine Lippen? kannst du es fassen, meine Seele? Siehe, du blickst hinein in ein Meer der Freude, in einen Ungrund der Seligkeit, denn dieser heilige, unzugängliche, verborgene Gott ist nun offenbar als die Liebe: Denn also hat Gott die Welt geliebt, dass er seinen eigenen Sohn dahin gab. Er ist dein Gott, dein Vater; er hat sich dir ganz zu eigen gegeben, ganz mit dir verbunden und vereinigt in dem Sohne. Dieser ewige Sohn seiner Liebe, der ewig eins mit ihm, dem Vater, ist und bleibt, ist auch nur eins mit uns; nun hat der Vater selbst uns also in sich aufgenommen, nun ist er - auch er - eins mit uns. Er hat sich uns in ihm geöffnet und dargegeben; wir können hineinsehen in sein ganzes Herze, es ist ein Herz der Liebe, ein unendliches, in ewiger Liebe brennendes und nie sich verzehrendes, stets neue Seligkeit quellendes Vaterherz. Wie er den Sohn liebt und lieben muss, so liebt er auch uns, und muss uns lieben, denn wir sind eins mit ihm, sind in ihm, und also auch in dem Vater. Da ist keine Trennung, keine Scheidung mehr; er selbst hat sie weggenommen. Denn Gott war in Christo und versöhnte die Welt mit sich selber, und rechnete ihnen ihre Sünde nicht zu - er hat Friede gemacht in dem Blute seines Sohnes - derselbe Gott, der dem Sünder außer Christo so fern, so fremd, so schrecklich ist in feiner unzugänglichen Heiligkeit und unerbittlichen Gerechtigkeit. Der ihm erscheint und erscheinen muss als ein verzehrendes Feuer, als eine ewig brennende Glut, die das Widerwärtige und Feindliche, nämlich die Sünder verzehrt, erscheint ihm nun in dem Sohne, den er mit gläubigem, bußfertigen Herzen angenommen hat, als die Liebe, als die Gnade, als die sich unendlich herablassende, nie verleugnende, Sünder annehmende, Sünder versöhnende, Sünder seligmachende Liebe, die erschienene Erbarmung, Leutseligkeit und Menschenfreundlichkeit Gottes. Nun er ihm in dem Sohn, dem menschgewordenen Heiland, so innig nah, ein lieber Vater geworden, kann er mit klarem, neuen Kindesauge des Glaubens hineinschauen in die Tiefen Gottes. Er sieht sein herrliches Wesen, als Vater, Sohn und Geist; seinen ewigen Ratschluss der Schöpfung, Erlösung und Heiligung; es ist Alles die Offenbarung der Herrlichkeit Gottes in dem Angesicht Jesu Christi. Kündlich groß ist das Geheimnis der Gottseligkeit: Gott ist geoffenbart im Fleisch.“ </w:t>
      </w:r>
    </w:p>
    <w:p w14:paraId="746418CD" w14:textId="77777777" w:rsidR="008A7782" w:rsidRDefault="008A7782" w:rsidP="008A7782">
      <w:pPr>
        <w:pStyle w:val="StandardWeb"/>
      </w:pPr>
      <w:r>
        <w:t>Jauchzet, ihr Himmel! frohlocket ihr englischen Chören!</w:t>
      </w:r>
      <w:r>
        <w:br/>
        <w:t>Singet dem Herren, dem Heiland der Menschen zu Ehren:</w:t>
      </w:r>
      <w:r>
        <w:br/>
        <w:t xml:space="preserve">Sehet doch da! Gott will so freundlich und nah </w:t>
      </w:r>
      <w:r>
        <w:br/>
        <w:t xml:space="preserve">Zu den Verlor'nen sich kehren. </w:t>
      </w:r>
    </w:p>
    <w:p w14:paraId="3F186DC1" w14:textId="77777777" w:rsidR="008A7782" w:rsidRDefault="008A7782" w:rsidP="008A7782">
      <w:pPr>
        <w:pStyle w:val="StandardWeb"/>
      </w:pPr>
      <w:r>
        <w:t xml:space="preserve">Jauchzet, ihr Himmel! frohlocket ihr Enden der Erden! </w:t>
      </w:r>
      <w:r>
        <w:br/>
        <w:t xml:space="preserve">Gott und der Sünder, die sollen zu Freunden nun werden! </w:t>
      </w:r>
      <w:r>
        <w:br/>
        <w:t xml:space="preserve">Friede und Freud' wird uns verkündiget heut! </w:t>
      </w:r>
      <w:r>
        <w:br/>
        <w:t xml:space="preserve">Freuet euch, Hirten und Helden! </w:t>
      </w:r>
    </w:p>
    <w:p w14:paraId="27375391" w14:textId="77777777" w:rsidR="008A7782" w:rsidRDefault="008A7782" w:rsidP="008A7782">
      <w:pPr>
        <w:pStyle w:val="StandardWeb"/>
      </w:pPr>
      <w:r>
        <w:t>Sehet dies Wunder! wie tief sich der Höchste hier beuget</w:t>
      </w:r>
      <w:r>
        <w:br/>
        <w:t xml:space="preserve">Sehet die Liebe! die endlich als Liebe sich zeiget: </w:t>
      </w:r>
      <w:r>
        <w:br/>
        <w:t xml:space="preserve">Gott wird ein Kind, träget und hebet die Sünd' </w:t>
      </w:r>
      <w:r>
        <w:br/>
        <w:t xml:space="preserve">Alles anbetet und schweiget. </w:t>
      </w:r>
    </w:p>
    <w:p w14:paraId="108D9BF9" w14:textId="77777777" w:rsidR="008A7782" w:rsidRDefault="008A7782" w:rsidP="008A7782">
      <w:pPr>
        <w:pStyle w:val="StandardWeb"/>
      </w:pPr>
      <w:r>
        <w:t xml:space="preserve">Gott ist im Fleische! wer kann dies Geheimnis verstehen? </w:t>
      </w:r>
      <w:r>
        <w:br/>
        <w:t xml:space="preserve">Hier ist die Pforte des Lebens nun offen zu sehen: </w:t>
      </w:r>
      <w:r>
        <w:br/>
        <w:t xml:space="preserve">Gehet hinein, macht euch dem Kinde gemein, </w:t>
      </w:r>
      <w:r>
        <w:br/>
        <w:t xml:space="preserve">Die ihr zum Vater wollt gehen. </w:t>
      </w:r>
    </w:p>
    <w:p w14:paraId="23A55F13" w14:textId="77777777" w:rsidR="008A7782" w:rsidRDefault="008A7782" w:rsidP="008A7782">
      <w:pPr>
        <w:pStyle w:val="StandardWeb"/>
      </w:pPr>
      <w:r>
        <w:t xml:space="preserve">So ist die Freude, die der Gläubige heute in Gott findet. Er ist durch die Menschwerdung seines Sohnes für ihn ganz in eine Freudenquelle verwandelt. Aber wenn er nun in sich selbst blicket, hört dann diese Freudenquelle auf zu fließen? Keineswegs, sondern sie fließt nur noch stärker, in seinem eigenen Herzen findet er eine zweite Freudenquelle. </w:t>
      </w:r>
    </w:p>
    <w:p w14:paraId="1A3D178C" w14:textId="77777777" w:rsidR="008A7782" w:rsidRDefault="008A7782" w:rsidP="008A7782">
      <w:pPr>
        <w:pStyle w:val="berschrift2"/>
      </w:pPr>
      <w:r>
        <w:t>II.</w:t>
      </w:r>
    </w:p>
    <w:p w14:paraId="34BD1FD1" w14:textId="77777777" w:rsidR="008A7782" w:rsidRDefault="008A7782" w:rsidP="008A7782">
      <w:pPr>
        <w:pStyle w:val="StandardWeb"/>
      </w:pPr>
      <w:r>
        <w:t xml:space="preserve">Ja, dieses Herz, vorher die Quelle all seines Elendes, in das er nicht anders als mit Angst und Zittern hineinblicken konnte, ist nun auch durch eben diese Menschwerdung ganz in eine Freudenquelle verwandelt. Ach, wie war es verdorben, verfinstert! Wie war es von seiner Höhe, von seiner Seligkeit herabgefallen! Von Gott, seinem Ursprung, seinem Leben war es geschieden, keine Gemeinschaft hatte es mehr mit ihm, da war es tot in Sünde, ohne Licht und Leben; denn das Licht, das in ihm sein sollte, war Finsternis geworden, wie groß musste daher diese Finsternis selbst sein! Das Herz - des Lebens reiche Quelle - ein böses Wesen wohnte drin, und ward's in unserm Geiste helle, so war nur Unruh der Gewinn. Wohin er blickte, fand er neue Qual. Die Vergangenheit hatte für ihn nur Vorwürfe und Beschuldigungen, die Gegenwart nur Kampf, die Zukunft nur Schrecken; denn überall fand er nur alte Schuld und neue Sünde. Hob er seinen Blick hinauf zu Gott, so fand er einen heiligen, gerechten, unversöhnlichen Richter, senkte er ihn in sich hinein, so fand er nur Ohnmacht zu allem Guten. Nirgend Trost, nirgend Ruhe und Frieden, denn er hatte keine Hoffnung und keine Liebe. Aber wie ist Alles anders geworden durch diese Menschwerdung des Sohnes Gottes! Nun kann er glauben, nun kann er hoffen, nun kann er lieben, denn er ist mit Gott versöhnt und vereint. Er hat einen Heiland, es ist der Sohn Gottes, der Vater selbst hat ihn ihm gegeben, er ist? geboren, ein Mensch geworden, wie er, sein Bruder, und wohnt in seinem Herzen - und ist ihm von Gott gemacht zur Weisheit und zur Gerechtigkeit, und zur Heiligung, und zur Erlösung. Und o wie ist nun sein ganzes Herz verwandelt, erlöset und neugeboren. Das Alte ist vergangen, siehe es ist Alles neu geworden. Seine Schuld hat Christus übernommen und es getragen, seine Sünde hat er geopfert, seinen Tod hat er verschlug gen, sein eignes Leben, seine Kraft, sein Licht, seine Gerechtigkeit, seine Heiligkeit, seine Seligkeit schenkt er ihm, seine eigene Liebe will er ausgießen in sein Herz durch den Heiligen Geist - Er selbst, sein Heiland, sein Mittler und Versöhner, wird auch sein Richter sein. Nun ist alle Furcht verschwunden, die Gegenwart, die Vergangenheit und die Zukunft ist Licht, die Zeit und die Ewigkeit sind vereinigt, Himmel und Erde versöhnt - denn in dem Sohne ist er ein Kind, ein Gotteskind. Ja nun ist die Finsternis, die in ihm war, Licht geworden, und wie groß muss nun das Licht selber sein! Alle seine Traurigkeit ist in Freude verwandelt. O welch eine Gabe! welche Gnade! Welche Liebe! welch Erbarmen! Was soll er sagen? Wie kann er danken? Er, der Verlorene, der Sünder, ein Kind Gottes, gerettet, begnadigt, beseligt für die ganze Ewigkeit. </w:t>
      </w:r>
    </w:p>
    <w:p w14:paraId="567A531D" w14:textId="77777777" w:rsidR="008A7782" w:rsidRDefault="008A7782" w:rsidP="008A7782">
      <w:pPr>
        <w:pStyle w:val="StandardWeb"/>
      </w:pPr>
      <w:r>
        <w:t xml:space="preserve">Hast du denn, Höchster, auch meiner noch wollen gedenken? </w:t>
      </w:r>
      <w:r>
        <w:br/>
        <w:t xml:space="preserve">Du willst dich selber, dein Herze der Liebe nur schenken: </w:t>
      </w:r>
      <w:r>
        <w:br/>
        <w:t xml:space="preserve">Sollt nicht mein Sinn innigst sich freuen darin; </w:t>
      </w:r>
      <w:r>
        <w:br/>
        <w:t xml:space="preserve">Und sich in Demut versenken? </w:t>
      </w:r>
    </w:p>
    <w:p w14:paraId="2DD37699" w14:textId="77777777" w:rsidR="008A7782" w:rsidRDefault="008A7782" w:rsidP="008A7782">
      <w:pPr>
        <w:pStyle w:val="StandardWeb"/>
      </w:pPr>
      <w:r>
        <w:t xml:space="preserve">König der Ehren, aus Liebe geworden zum Kinde, </w:t>
      </w:r>
      <w:r>
        <w:br/>
        <w:t xml:space="preserve">Dem ich auch wieder mein Herze in Liebe verbinde; </w:t>
      </w:r>
      <w:r>
        <w:br/>
        <w:t xml:space="preserve">Du sollst es sein, den ich erwähle allein: </w:t>
      </w:r>
      <w:r>
        <w:br/>
        <w:t xml:space="preserve">Ewig entsag' ich der Sünde. </w:t>
      </w:r>
    </w:p>
    <w:p w14:paraId="2479971D" w14:textId="77777777" w:rsidR="008A7782" w:rsidRDefault="008A7782" w:rsidP="008A7782">
      <w:pPr>
        <w:pStyle w:val="StandardWeb"/>
      </w:pPr>
      <w:r>
        <w:t xml:space="preserve">Großer Immanuel! werd' auch geboren inwendig; </w:t>
      </w:r>
      <w:r>
        <w:br/>
        <w:t xml:space="preserve">Komm o mein Heiland, und lass mich nicht langer elendig. </w:t>
      </w:r>
      <w:r>
        <w:br/>
        <w:t xml:space="preserve">Wohne in mir, mach mich ganz eines mit dir, </w:t>
      </w:r>
      <w:r>
        <w:br/>
        <w:t xml:space="preserve">Und mich belebe beständig! </w:t>
      </w:r>
    </w:p>
    <w:p w14:paraId="67A6EA9B" w14:textId="77777777" w:rsidR="008A7782" w:rsidRDefault="008A7782" w:rsidP="008A7782">
      <w:pPr>
        <w:pStyle w:val="berschrift2"/>
      </w:pPr>
      <w:r>
        <w:t>III.</w:t>
      </w:r>
    </w:p>
    <w:p w14:paraId="0983298F" w14:textId="77777777" w:rsidR="008A7782" w:rsidRDefault="008A7782" w:rsidP="008A7782">
      <w:pPr>
        <w:pStyle w:val="StandardWeb"/>
      </w:pPr>
      <w:r>
        <w:t xml:space="preserve">Aber die Freude über die Menschwerdung des Sohnes Gottes ist nicht nur eine Freude über uns selbst, sondern auch über Andere, ja über die ganze Menschheit - und das ist die dritte Freudenquelle, die sie ihm öffnet. Er ist ja nicht nur sein Bruder geworden, sondern der Bruder Aller, des ganzen Menschengeschlechts. Er hat die menschliche Natur angenommen, und sich also mit der ganzen Menschheit innig und unauflöslich vereint, darum nennt er sich auch aus unbeschreiblicher Herablassung und Liebe den Menschensohn, und der Engel sagt schon zu den Hirten: dass diese große Freude allem Volk widerfahren wird; und der Heiland selbst sagt: dass dieses Evangelium, diese Freudenbotschaft, aller Welt „soll gepredigt werden. Und das ist für den Gläubigen eine neue, sehr große Freude, denn alle Erlöste sind nun auch seine Brüder, er liebt sie in Christo, umfasst sie mit der Liebe, die Er in sein Herz ausgegossen hat. Sie sind Eins im Herrn, Mitglieder eines Leibes, und Er das Haupt der Gemeine, in dem ihre Fülle wohnt. Nun sind sie seine neuen, seine himmlischen und ewigen Blutsverwandte, und er kann keinen von seinem Herzen, seiner Liebe, seiner Fürbitte, wenigstens seinem Mitleiden ausschließen. Hier ist kein Jude noch Grieche, hier ist kein Knecht noch Freier, hier ist kein Mann noch Weib; denn sie sind allzumal Eins in Christo Jesu, alle Gottes Kinder durch den Glauben. Darum liegt Aller Seligkeit dem Gläubigen am Herzen, aber er sieht auch Aller Schicksal, ihr zeitliches, ja ihr ewiges geborgen und gesichert in Ihm, denn er, der Herr, hat es auf sich genommen. Sie sind Sein, er aber ist Gottes. O mit welcher Ruhe, mit welcher Zuversicht kann der Gläubige nun hinausschauen in die ganze Geschichte der Menschheit, in die dunkle Vergangenheit, in die verwirrte Gegenwart, in die trübe Zukunft! Überall begegnet er ihm, dem Mensch gewordenen Gottessohne und seinem Worte, seinem Walten. „Siehe, ich bin bei euch alle Tage bis an der Welt Ende.“ Aber es sind nicht bloß Ferne, Fremde, Unbekannte, die er nur in einem Bilde, das ihn kalt lässt, umfassen kann; nein, es sind auch seine Eignen, Nächsten, Teuersten. Nun sind sie Mitgenossen seiner Seligkeit, wie sie seine Mitgefallenen waren. Wie er, erst über sie weinte, so kann er sich nun über sie freuen; die Liebe, die zuvor die Quelle seines tiefsten Schmerzes war, wird nun die Quelle seiner höchsten Freude; kein Tod kann sie scheiden, sie werden sich wiedersehen, und ewig Eins sein in Ihm. </w:t>
      </w:r>
    </w:p>
    <w:p w14:paraId="07DDFFFC" w14:textId="77777777" w:rsidR="008A7782" w:rsidRDefault="008A7782" w:rsidP="008A7782">
      <w:pPr>
        <w:pStyle w:val="StandardWeb"/>
      </w:pPr>
      <w:r>
        <w:t xml:space="preserve">Seht, Geliebte, das ist die dreifache Freudenquelle, welche die Geburt des Heilandes, die Menschwerdung des Sohnes Gottes, dem Glauben öffnet. Ist also das Weihnachtsfest nicht das große Freudenfest der Menschheit? Geliebte in dem Herrn, könnt ihr es so feiern? d. h. glaubet ihr an diesen Heiland, an diesen Mensch gewordenen Gottessohn? Ist er schon euer Heiland, euer Bruder, euer Herr und Gott geworden? O seht, welch einer Freude ihr euch beraubt. Seufzet, weinet, wenn ihr nicht glauben könnt. Weinet und betet, betet um Glauben, um Buße, betet um feinen Heiligen Geist. „Fürchtet euch nicht,“ so ruft der Engel, so rufen wir mit ihm euch zu, denn auch euch verkündigt er große Freude, welche allem Volke widerfahren wird; auch euch, auch euch ist heute der Heiland geboren, Christus, der Herr. O scheidet nicht, was Gott vereinigt, verwerft nicht die höchste unbegreifliche Liebe, verschmäht nicht die größte, ewige Freude. Wir bitten euch als Diener Gottes an Christi Statt: Lasset euch versöhnen mit Gott. Amen. </w:t>
      </w:r>
    </w:p>
    <w:p w14:paraId="6AB22064" w14:textId="77777777" w:rsidR="008A7782" w:rsidRDefault="008A7782" w:rsidP="008A7782">
      <w:pPr>
        <w:pStyle w:val="berschrift1"/>
      </w:pPr>
      <w:r>
        <w:t>Schmidt, Christian Friedrich - Predigt am Christfest</w:t>
      </w:r>
    </w:p>
    <w:p w14:paraId="4E917EDC" w14:textId="77777777" w:rsidR="008A7782" w:rsidRDefault="008A7782" w:rsidP="008A7782">
      <w:pPr>
        <w:pStyle w:val="StandardWeb"/>
      </w:pPr>
      <w:r>
        <w:t>Text: Luk. 2, 1-14.</w:t>
      </w:r>
      <w:r>
        <w:br/>
      </w:r>
      <w:r>
        <w:rPr>
          <w:rStyle w:val="Fett"/>
          <w:rFonts w:eastAsiaTheme="majorEastAsia"/>
        </w:rPr>
        <w:t xml:space="preserve">1 Es begab sich aber zu der Zeit, dass ein Gebot von dem Kaiser Augustus ausging, dass alle Welt geschätzt würde. 2 Und diese Schätzung war die allererste und geschah zur Zeit, da Quirinius Statthalter in Syrien war. 3 Und jedermann ging, dass er sich schätzen ließe, ein jeglicher in seine Stadt. 4 Da machte sich auf auch Josef aus Galiläa, aus der Stadt Nazareth, in das judäische Land zur Stadt Davids, die da heißt Bethlehem, darum dass er von dem Hause und Geschlechte Davids war, 5 auf dass er sich schätzen ließe mit Maria, seinem vertrauten Weibe; die war schwanger. 6 Und als sie daselbst waren, kam die Zeit, dass sie gebären sollte. 7 Und sie gebar ihren ersten Sohn und wickelte ihn in Windeln und legte ihn in eine Krippe; denn sie hatten sonst keinen Raum in der Herberge. 8 Und es waren Hirten in derselben Gegend auf dem Felde bei den Hürden, die hüteten des Nachts ihre Herde. 9 Und des Herrn Engel trat zu ihnen, und die Klarheit des Herrn leuchtete um sie; und sie fürchteten sich sehr. 10 Und der Engel sprach zu ihnen: Fürchtet euch nicht! Siehe, ich verkündige euch große Freude, die allem Volk widerfahren wird; 11 denn euch ist heute der Heiland geboren, welcher ist Christus, der Herr, in der Stadt Davids. 12 Und das habt zum Zeichen: Ihr werdet finden das Kind in Windeln gewickelt und in einer Krippe liegen. 13 Und alsbald war da bei dem Engel die Menge der himmlischen Heerscharen, die lobten Gott und sprachen: 14 Ehre sei Gott in der Höhe und Friede auf Erden bei den Menschen seines Wohlgefallens. </w:t>
      </w:r>
    </w:p>
    <w:p w14:paraId="3EBC924B" w14:textId="77777777" w:rsidR="008A7782" w:rsidRDefault="008A7782" w:rsidP="008A7782">
      <w:pPr>
        <w:pStyle w:val="StandardWeb"/>
      </w:pPr>
      <w:r>
        <w:t xml:space="preserve">Siehe, ich verkündige euch große Freude, die allem Volk widerfahren ist, denn euch ist heute der Heiland geboren! - das war die erste Kunde, welche von dem großen Ereignisse des heutigen Festes Menschen zu Teil wurde. Das ist der Eindruck, welcher seit so vielen Jahrhunderten sich ohne Unterlass erneut, so oft die Gläubigen im Geiste an die Krippe des neugeborenen Heilandes treten. Das ist der Grundzug der festlichen Feier, welche die christliche Kirche seit anderthalbtausend Jahren der Geburt ihres Herrn und Heilandes widmet, und welche an allen Enden der Christenheit zu einer Freudenfeier geworden ist, - in allen Familien vom Palaste bis herab zur niedrigsten Hütte, und für alle Glieder der Familie auf jeder Stufe des menschlichen Lebensalters. </w:t>
      </w:r>
    </w:p>
    <w:p w14:paraId="63450EF3" w14:textId="77777777" w:rsidR="008A7782" w:rsidRDefault="008A7782" w:rsidP="008A7782">
      <w:pPr>
        <w:pStyle w:val="StandardWeb"/>
      </w:pPr>
      <w:r>
        <w:t xml:space="preserve">Von zarten Kindesbeinen an haben wir Alle diesen Tag mit Jubel als Freudenfest begrüßt: ist er uns auch jetzt, in reiferen Jahren, ein Freudenfest geblieben? ist er uns ein Freudenfest im Geiste geworden? Was damals von Außen an uns kam, und zunächst eine Freude an Äußerem war, ist es jetzt umgekehrt eine geistliche Freude geworden, welche so ans unserem Innern selbst quillt, dass alle äußere Feier nur der Ausdruck der innerlichen Freudenfeier ist? Und wenn uns der geistliche Segen dieses Tags auch in der frühen Jugendzeit nicht ganz verborgen war, ist, was wir damals geahnt, jetzt in uns zur Klarheit hindurchgedrungen, was als Keim in uns sich regte, jetzt zur Blüte entfaltet, zur Frucht gereift? </w:t>
      </w:r>
    </w:p>
    <w:p w14:paraId="6B5B79F5" w14:textId="77777777" w:rsidR="008A7782" w:rsidRDefault="008A7782" w:rsidP="008A7782">
      <w:pPr>
        <w:pStyle w:val="StandardWeb"/>
      </w:pPr>
      <w:r>
        <w:t xml:space="preserve">Das ist die Frage, welche dieser Festtag an uns macht, geliebte Freunde. Jeder Festtag der Kirche bringt uns eine Kunde und eine Frage; so bringen die Freudenfeste der Christen eine Kunde der Freude, aber sie fragen auch nach einer Freude. Wohlan denn, kommt heute der festlichen Freudenkunde auch ein freudiges Herz entgegen, dem, was das Fest uns verkündigt, zur inneren Erfahrung geworden, dass es in dem Geburtsfest Jesu Christi das Geburtsfest seines Heilandes, ja das Fest seiner eigenen Geburt aus Gott begeht, und dass ihm der Lobgesang der himmlischen Heerscharen als ewige Harmonie in seinen eigenen Tiefen widertönt? In dem Sinne dieser Frage lasset das Freudenfest des heutigen Tages zu euren Herzen reden, </w:t>
      </w:r>
    </w:p>
    <w:p w14:paraId="2F62AB9C" w14:textId="77777777" w:rsidR="008A7782" w:rsidRDefault="008A7782" w:rsidP="008A7782">
      <w:pPr>
        <w:pStyle w:val="level1"/>
        <w:numPr>
          <w:ilvl w:val="0"/>
          <w:numId w:val="10"/>
        </w:numPr>
      </w:pPr>
      <w:r>
        <w:t xml:space="preserve">als das Geburtsfest unsers Heilandes, </w:t>
      </w:r>
    </w:p>
    <w:p w14:paraId="775E4008" w14:textId="77777777" w:rsidR="008A7782" w:rsidRDefault="008A7782" w:rsidP="008A7782">
      <w:pPr>
        <w:pStyle w:val="level1"/>
        <w:numPr>
          <w:ilvl w:val="0"/>
          <w:numId w:val="10"/>
        </w:numPr>
      </w:pPr>
      <w:r>
        <w:t>als das wahre Geburtsfest der Menschheit.</w:t>
      </w:r>
    </w:p>
    <w:p w14:paraId="75CB743B" w14:textId="77777777" w:rsidR="008A7782" w:rsidRDefault="008A7782" w:rsidP="008A7782">
      <w:pPr>
        <w:pStyle w:val="berschrift2"/>
      </w:pPr>
      <w:r>
        <w:t>I.</w:t>
      </w:r>
    </w:p>
    <w:p w14:paraId="1936E90E" w14:textId="77777777" w:rsidR="008A7782" w:rsidRDefault="008A7782" w:rsidP="008A7782">
      <w:pPr>
        <w:pStyle w:val="StandardWeb"/>
      </w:pPr>
      <w:r>
        <w:t xml:space="preserve">Ein Freudenfest feiern wir, und doch zeigt dasselbe dem äußern Anblicke nicht mehr, als ein neugeborenes, unmündiges Menschenkind, - in der Krippe eines Stalles liegend, weil es keinen Raum in der Herberge findet. Aber Seine Geburt ist der Ursprung einer neuen Zeit geworden, nach ihr zählen wir unsre Jahre, sie ist das Wichtigste, was auf Erden seit Erschaffung der Menschen geschehen ist, die Begebenheit, an welcher wir jede andere messen. Denn in Ihm ist der Heiland geboren, welcher ist Christus, der Herr! Heil uns, wenn wir aus vollem Herzen rühmen können: aus Seiner Fülle haben wir Alle genommen, und zwar Gnade um Gnade (Joh. 1,16)! Dann stoßen wir uns nicht an der Niedrigkeit, in welcher wir Ihn heute an Seiner Krippe erblicken; diese Niedrigkeit ist uns nur die Hülle, in welcher das ewige Leben, die Fülle der Gottheit, auf Erden erschienen, und uns nahe geworden ist; diese Niedrigkeit eben ist unsre Freude. Durch sie ist der, der von Ewigkeit war, der unsrige geworden; unser als Mensch, unser als schwaches, unmündiges Kind, unser als der Genosse menschlicher Armut und Drangsal. </w:t>
      </w:r>
    </w:p>
    <w:p w14:paraId="6A978E08" w14:textId="77777777" w:rsidR="008A7782" w:rsidRDefault="008A7782" w:rsidP="008A7782">
      <w:pPr>
        <w:pStyle w:val="StandardWeb"/>
      </w:pPr>
      <w:r>
        <w:t xml:space="preserve">Zu dieser menschlichen Niedrigkeit erkennen wir die Hoheit der göttlichen Liebe, die eben, indem sie ihr eigenes Leben mitteilt und zu den Niedrigen sich herablässt, ja in die tiefsten Tiefen hinabsteigt, ihren unendlichen Reichtum uns offenbart. </w:t>
      </w:r>
    </w:p>
    <w:p w14:paraId="5330C1D7" w14:textId="77777777" w:rsidR="008A7782" w:rsidRDefault="008A7782" w:rsidP="008A7782">
      <w:pPr>
        <w:pStyle w:val="StandardWeb"/>
      </w:pPr>
      <w:r>
        <w:t xml:space="preserve">Das Leben ist erschienen, so jauchzen wir heute mit dem Jünger der Liebe, Johannes, der uns zuruft: wir haben gesehen und zeugen, und verkündigen euch das Leben, das ewig ist, welches war bei dem Vater, und ist uns erschienen (l. Joh. l, 2.)! Erschienen in Christo Jesu, unserm Herrn, erschienen mitten in dieser armen Menschenwelt, erschienen - selbst ein Mensch unter Menschen. </w:t>
      </w:r>
    </w:p>
    <w:p w14:paraId="10893564" w14:textId="77777777" w:rsidR="008A7782" w:rsidRDefault="008A7782" w:rsidP="008A7782">
      <w:pPr>
        <w:pStyle w:val="StandardWeb"/>
      </w:pPr>
      <w:r>
        <w:t xml:space="preserve">Wie unendlich viel ist in diesem Einen Worte enthalten! Blicket hinaus auf die weiten Bahnen der Offenbarungen Gottes, und vergleichet sie mit der Einen Gottestat, die wir heute feiern. </w:t>
      </w:r>
    </w:p>
    <w:p w14:paraId="7AD20076" w14:textId="77777777" w:rsidR="008A7782" w:rsidRDefault="008A7782" w:rsidP="008A7782">
      <w:pPr>
        <w:pStyle w:val="StandardWeb"/>
      </w:pPr>
      <w:r>
        <w:t xml:space="preserve">Einst, im Anbeginn, da sprach der Ewige das All-Machtwort: es werde! und es ward. Der Himmel war durch das Wort des Herrn gemacht und all sein Heer durch den Hauch Seines Mundes. Seit dieser Schöpfung ist Gottes unsichtbares Wesen, das ist, Seine ewige Kraft und Gottheit, an Seinen Werken sichtbar für den Geist der Menschen (Röm. l, 20.). Ja, an der Menschen eigenem Leben hat Er sich nicht unbezeugt gelassen, - durch Seine Führungen und Wege, in den Lichtblicken ihres Geistes, in den Ahnungen ihres Herzens, in den Stimmen ihres Gewissens, - dass sie den Herrn suchen sollten, ob sie doch Ihn fühlen und finden möchten, denn Er ist nicht fern von einem jeglichen unter uns (Apgsch. 17, 27.), Und nachdem Er mit Abraham und dessen Nachkommen einen Bund errichtet hatte, hat Er da nicht manchmal und auf mancherlei Weise geredet zu den Vätern durch die Propheten? hat Er nicht unablässig zu Seinem Volke gesprochen durch Sein Gesetz, durch dessen Verheißungen und Drohungen, durch Seine Heimsuchungen und Seine Gerichte? Und doch wisset ihr wohl, liebe Freunde: Gottes Offenbarung in der Schöpfung hat es nicht zu hindern vermocht, dass die Völker der Erde in alle Gräuel der Abgötterei versanken - so hat sie auch nicht vermocht, aus dieser Versunkenheit dieselben wieder aufzurichten. Und Gottes Offenbarung durch Gesetz und Propheten war nicht im Stande, Sein auserwähltes Volk vor den Fesseln des Buchstabendienstes und den Täuschungen der Werkgerechtigkeit zu bewahren, geschweige denn, aus diesen Fesseln und Täuschungen zu erretten. In der Schöpfung mag der Mensch das Walten Gottes vernehmen, in dem Gesetz Seinen heiligen Willen, in der Weissagung Seine Ratschlüsse; aber ist dadurch die Entzweiung zwischen Gott und den Menschen aufgehoben, die unermessliche Kluft, welche von seinem Gott den Menschen trennt, ausgefüllt? Mitnichten; denn bei all diesem bleibt die Sünde ungesühnt und ungetilgt. Daher die Sehnsucht, welche unter den Völkern der Erde die edleren Gemüter ergriff, nach einer neuen Offenbarung Gottes. Daher die Weissagung, durch welche im Volke Israel der Geist Gottes die Herzen der Gläubigen erhob zum Hoffen und Harren auf die Zukunft, - auf den, der da kommen sollte. </w:t>
      </w:r>
    </w:p>
    <w:p w14:paraId="6568A57A" w14:textId="77777777" w:rsidR="008A7782" w:rsidRDefault="008A7782" w:rsidP="008A7782">
      <w:pPr>
        <w:pStyle w:val="StandardWeb"/>
      </w:pPr>
      <w:r>
        <w:t xml:space="preserve">Und nun, Geliebte, - was durch die Werke der Schöpfung und durch das Gesetz des alten Bundes nicht möglich, was durch die Weissagung nur als künftig angedeutet war, das tat Gott - durch die größte Seiner Gnadentaten, durch die, welche wir heute feiern, die Sendung Seines Sohnes im Fleische (Röm. 8,3.). </w:t>
      </w:r>
    </w:p>
    <w:p w14:paraId="7AA127D6" w14:textId="77777777" w:rsidR="008A7782" w:rsidRDefault="008A7782" w:rsidP="008A7782">
      <w:pPr>
        <w:pStyle w:val="StandardWeb"/>
      </w:pPr>
      <w:r>
        <w:t xml:space="preserve">Das Wort, das im Anfang war und durch das alle Dinge gemacht sind, - es hat nicht abermals eine Welt hervorgerufen, aber, mehr als dies, es ist Mensch geworden (Joh. 1,13.14.): die ganze Fülle der Gottheit wohnte in diesem Menschen leibhaftig (Koloss. 2, 9 ), Gott ist geoffenbart im Fleisch. Der in göttlicher Gestalt war. Er äußerte sich selbst, ward gleich wie ein anderer Mensch, und an Gebärden als ein Mensch erfunden (Phil. 2, 6. 7.); Er schämt sich nicht, von nun an unser Bruder zu heißen. Gott hat die Menschheit, wie sündhaft sie auch ist, doch nicht verschmäht; Er hat sich mit ihr vereinigt, und Engelchöre singen: an den Menschen hat Gott Sein Wohlgefallen. </w:t>
      </w:r>
    </w:p>
    <w:p w14:paraId="138239E0" w14:textId="77777777" w:rsidR="008A7782" w:rsidRDefault="008A7782" w:rsidP="008A7782">
      <w:pPr>
        <w:pStyle w:val="StandardWeb"/>
      </w:pPr>
      <w:r>
        <w:t xml:space="preserve">Welches Wunder der herablassenden Liebe Gottes! Doch schaut noch einmal nach der Krippe, an welche das heutige Fest uns geführt hat. Das Bruderbild unsrer Menschheit, das ihr in derselben gewahr werdet, wie blickt es uns entgegen? nicht anders, als aus dem Antlitz eines unmündigen Kindes; und die Botschaft des Engels lautet: euch ist heute der Heiland geboren. Also, indem der Herr Mensch ward, ist Er wohl alsbald in voller Manneskraft dagestanden, wie einst der erste Mensch, als er hervorgegangen aus der Hand des Schöpfers? Nein, der Sohn Gottes ist auch darin uns gleich geworden, dass Er, vom Weibe geboren, als schwaches, unmündiges Kind, wie wir, in diese Welt gekommen, und, wie wir Alle, die niederste Stufe des Menschenlebens betreten hat. Als hilfloses Kind, in Windeln gewickelt von der Hand der Mutter, die ihn geboren, liegt Er da; bis zur Unmündigkeit ist Er herabgestiegen von Seiner Gotteshöhe. Denn was das auf sich habe, Mensch geworden, in der Gestalt des sündlichen Fleisches gesandt zu sein (Röm. 8,3.), das offenbart sich am meisten an den beiden Endpunkten des Menschenlebens, dem Anfang und dem Schluss desselben. Wie kräftig auch ein menschliches Leben sich entfalten mag, - an diesen Endpunkten erscheint es in seiner Schwachheit und Niedrigkeit, seiner selbst nicht mächtig, seiner selbst nicht bewusst. So das Menschenleben, wenn es durch die Geburt in diese Welt eintritt, so wenn es im Tode aus dieser Zeitlichkeit scheidet. Nun seht, Freunde, diese beiden untersten Stufen hat der Herr betreten. Seiner selbst unbewusst seht ihr das göttliche Kind in der Krippe; das Wort, durch das alle Dinge sind, ein unmündiges Kind geworden! Und wie dieser Anfang, so der Fortgang und Schluss Seines irdischen Lebens. Nach Menschenweise auf der untersten Stufe beginnend, muss Er nun allmählig erst, unter den Einflüssen der Welt und im Kampfe mit ihr, den unendlichen Gehalt Seines Lebens menschlich inne werden und entfalten. Und in dem Dunkel kindlicher Unbewusstheit beginnt Er Sein irdisches Leben, um in der Nacht des Todes es auszuhauchen. Seine Geburt weissagt uns Sein Sterben. </w:t>
      </w:r>
    </w:p>
    <w:p w14:paraId="05F3070B" w14:textId="77777777" w:rsidR="008A7782" w:rsidRDefault="008A7782" w:rsidP="008A7782">
      <w:pPr>
        <w:pStyle w:val="StandardWeb"/>
      </w:pPr>
      <w:r>
        <w:t xml:space="preserve">Und ein Stall als Seine erste Wohnstätte, eine Krippe Sein erstes Lager, - sie deuten uns an, dass kein menschlicher Zustand so niedrig ist, in den Er nicht einzugehen bereit wäre. Reich an ewigem Leben, ist Er arm geworden im irdischen Dasein, hat es nicht verschmäht, in Dürftigkeit auf Erden zu wandeln, den Niedrigsten im Volke anzugehören, und im Schweiße Seines Angesichts Sein Brot zu essen, der Geringschätzung und Verachtung, dem Hass und der Verfolgung sich auszusetzen, auf dass Er in allen Dingen Seinen Brüdern gleich würde, und worinnen Er gelitten hat und versucht ist, darin auch helfen könnte denen, die versucht werden (Hebr. 2, 17. 18.). Ja Er, der Herr, hat Knechtsgestalt angenommen, und ist gehorsam worden bis zum Tod; Seine Krippe ist uns die Vorbotin Seines Kreuzes. </w:t>
      </w:r>
    </w:p>
    <w:p w14:paraId="5761DB1B" w14:textId="77777777" w:rsidR="008A7782" w:rsidRDefault="008A7782" w:rsidP="008A7782">
      <w:pPr>
        <w:pStyle w:val="StandardWeb"/>
      </w:pPr>
      <w:r>
        <w:t xml:space="preserve">So sehr ist Er durch Seine Geburt der Unsrige geworden, und zwar das Alles uns zu Gute, nicht um Seinetwillen, sondern um unsertwillen, als unser Heiland und Erlöser. Er ist in unsre Stelle hereingetreten, damit Er uns zu Sich erhöbe. Welch ein Tausch der Liebe! Er hat Niedrigkeit, Armut, Kampf und Tod übernommen, damit wir von Ihm Leben und Frieden, Heil und Seligkeit empfingen. Der Reichtum der Liebe Gottes hat sich uns enthüllt, der Himmel ist offen über uns, und die Engelsbotschaft erschallt: euch ist heute der Heiland geboren! O wer unter dem Gefühl seiner Sünde und seiner Sterblichkeit, unter dem Drucke der Leiden und der Not Trost, Kraft und Frieden im Glauben an seinen Heiland gefunden, dem hallt dieser Freudenruf wider in seiner Brust, dem ist diese Botschaft teurer, als alle Güter der Zeitlichkeit, der feiert heute in geistlicher Freude das Geburtsfest seines Heilandes. </w:t>
      </w:r>
    </w:p>
    <w:p w14:paraId="601F77CB" w14:textId="77777777" w:rsidR="008A7782" w:rsidRDefault="008A7782" w:rsidP="008A7782">
      <w:pPr>
        <w:pStyle w:val="berschrift2"/>
      </w:pPr>
      <w:r>
        <w:t>II.</w:t>
      </w:r>
    </w:p>
    <w:p w14:paraId="3243908C" w14:textId="77777777" w:rsidR="008A7782" w:rsidRDefault="008A7782" w:rsidP="008A7782">
      <w:pPr>
        <w:pStyle w:val="StandardWeb"/>
      </w:pPr>
      <w:r>
        <w:t xml:space="preserve">Ja als das wahre Geburtsfest der Menschheit, und als das Fest seiner eigenen höheren Geburt lernt er diesen festlichen Tag begehen. </w:t>
      </w:r>
    </w:p>
    <w:p w14:paraId="650D109E" w14:textId="77777777" w:rsidR="008A7782" w:rsidRDefault="008A7782" w:rsidP="008A7782">
      <w:pPr>
        <w:pStyle w:val="StandardWeb"/>
      </w:pPr>
      <w:r>
        <w:t xml:space="preserve">Einst, als der Allmächtige sprach: lasset uns Menschen machen, ein Bild, das uns gleich sei, da schuf Er den Menschen Ihm zum Bilde, - zum Bilde Gottes schuf Er ihn, die Krone der irdischen Schöpfung. Gleichwohl bewahrte ihn dieses göttliche Ebenbild nicht vor Sünde und Verderben. Der erste Mensch fiel, und von dem Einen ist Sünde und Tod zu allen Menschen hindurchgedrungen, wie die Schrift uns bezeugt, und wie wir Alle es täglich empfinden, dass unser Zusammenhang mit dem natürlichen Menschengeschlecht ein Zusammenhang mit Tod und Sünde ist. </w:t>
      </w:r>
    </w:p>
    <w:p w14:paraId="41435B5C" w14:textId="77777777" w:rsidR="008A7782" w:rsidRDefault="008A7782" w:rsidP="008A7782">
      <w:pPr>
        <w:pStyle w:val="StandardWeb"/>
      </w:pPr>
      <w:r>
        <w:t xml:space="preserve">Um von diesem Falle die Menschheit aufzurichten, hat Gott Seinen Sohn im Fleische gesandt, das vollkommene Ebenbild des unsichtbaren Gottes, den Abglanz Seiner Herrlichkeit, und hat verordnet, dass Alle, die Ihm sich im Glauben ergeben, hinfort, erlöset von Sünde und Tod, gleich sein sollten dem Ebenbilde Seines Sohnes, ans dass derselbige der Erstgeborne sei unter vielen Brüdern (Röm. 8, 21).). Auf die ursprüngliche Schöpfung der Menschen also weist uns das Geburtsfest Jesu Christi zurück. Was die Schöpfung des ersten Menschen begonnen hat, das ist im höheren Sinne zum Vollzug gekommen durch die Menschwerdung und Geburt des Sohnes Gottes. </w:t>
      </w:r>
    </w:p>
    <w:p w14:paraId="5014A9B8" w14:textId="77777777" w:rsidR="008A7782" w:rsidRDefault="008A7782" w:rsidP="008A7782">
      <w:pPr>
        <w:pStyle w:val="StandardWeb"/>
      </w:pPr>
      <w:r>
        <w:t xml:space="preserve">Oder denkt ihr wohl, es habe sich in Jesu Christo nur dasselbe wiederholt, was schon in Adam da war, und in dessen Nachkommen allen sich wiederfindet? O dann wäre Er, wie wir, ein Adamskind, aber nicht der Erlöser von Adams Fall. Meint ihr, ein Mensch mit ausgezeichneten Gaben sei Er gewesen? aber menschliche Begabung, wie hoch sie auch steige, macht nicht rein von Sünde, nicht siegend über den Tod. Nein, mit Ihm ist ein neuer Anfang in der Menschheit gesetzt: ein reiner Anfang, frei von aller sündlichen Befleckung, welche die Menschheit verunreinigt, ein gotteskräftiger Anfang, frei von der Gebrechlichkeit und Unmacht, zu welcher Adams Geschlecht herabgesunken. Es steht geschrieben (1. Kor. 15, 45 ff.): der erste Mensch, Adam, ist gemacht ins natürliche Leben, und der letzte Adam ins geistliche Leben, das heißt: der erste Adam ward eine lebendige Seele, der letzte Adam ist der lebendig machende Geist. Ferner: der erste Mensch ist von der Erde, und irdisch; der andere Mensch ist der Herr vom Himmel. Und wie wir getragen haben das Bild des irdischen Adams, also werden wir auch tragen das Bild des Himmlischen. </w:t>
      </w:r>
    </w:p>
    <w:p w14:paraId="43BFD4C1" w14:textId="77777777" w:rsidR="008A7782" w:rsidRDefault="008A7782" w:rsidP="008A7782">
      <w:pPr>
        <w:pStyle w:val="StandardWeb"/>
      </w:pPr>
      <w:r>
        <w:t xml:space="preserve">Geliebte Freunde, was in Jesu Christo geboren und in die Welt gekommen ist, das ist nicht nur in dem Sinne unser, dass es überhaupt uns zu Gute kommen soll, sondern in dem Sinne, dass wir Seines göttlichen Lebens selbst teilhaftig, dass wir in Sein Bild verklärt werden sollen. Er ist das Haupt, die Menschheit soll immer mehr Sein Leib werden, in welchen vom Haupte aus immer mehr die göttliche Kraft Seines vollkommenen, Seines heiligen und seligen Lebens übergehen soll. In diesem Sinne ruft uns Johannes zu (l Br. 4, 9).: daran ist erschienen die Liebe Gottes gegen uns, dass Gott Seinen eingeborenen Sohn gesandt hat in die Welt, dass wir durch Ihn leben sollen. Gleichwie sie in Adam Alle sterben, spricht Paulus,(l Kor. 15,22.), also werden sie in Christo Alle lebendig gemacht werden. Was durch Adam auf die Menschheit übergegangen ist, empfangen wir mittelst der leiblichen Geburt, Fleisch vom Fleisch geboren; was durch Christus in die Menschheit eingepflanzt ist, das wird unser durch die Geburt von oben, Geist aus dem Geiste gezeugt, geistliches Leben, strömend aus dem lebendigmachenden Geiste in Christo Jesu. </w:t>
      </w:r>
    </w:p>
    <w:p w14:paraId="3151D2F2" w14:textId="77777777" w:rsidR="008A7782" w:rsidRDefault="008A7782" w:rsidP="008A7782">
      <w:pPr>
        <w:pStyle w:val="StandardWeb"/>
      </w:pPr>
      <w:r>
        <w:t xml:space="preserve">Die Geburt Jesu Christi ist eine zweite Geburt der Menschheit. </w:t>
      </w:r>
    </w:p>
    <w:p w14:paraId="2B1657CC" w14:textId="77777777" w:rsidR="008A7782" w:rsidRDefault="008A7782" w:rsidP="008A7782">
      <w:pPr>
        <w:pStyle w:val="StandardWeb"/>
      </w:pPr>
      <w:r>
        <w:t xml:space="preserve">In so hohem Sinne ist es wahr, was die Engel sangen: Friede auf Erden, an den Menschen ein Wohlgefallen! Und ist es nicht eben das, was dem Gläubigen heute aus dem frohen, seligen Auge glänzt, wenn er seinen Blick auf die Menschheit richtet? Ist nicht eben das ein wesentlicher Zug in unsrer christlichen Weihnachtfreude, dass uns durch die Geburt des Heilandes die ganze Menschheit in einem neuen Lichte erscheint; dass wir selbst uns freuen, Menschen zu sein, und jedem Andern, der uns begegnet, in unserm Herzen Glück wünschen, dass auch er es ist. Ist nicht aus demselben Gefühl die äußere Sitte unsrer Weihnachtfeier hervorgegangen? Eben jene Freude ist es, was im Äußern durch die Geschenke ausgedrückt werden soll, welche wir auf diesen Tag geben und empfangen; sie sind ein wechselseitiger Glückwunsch, das Angebinde eines gemeinsamen und von der ganzen Menschheit zu feiernden Geburtsfestes. </w:t>
      </w:r>
    </w:p>
    <w:p w14:paraId="1332E456" w14:textId="77777777" w:rsidR="008A7782" w:rsidRDefault="008A7782" w:rsidP="008A7782">
      <w:pPr>
        <w:pStyle w:val="StandardWeb"/>
      </w:pPr>
      <w:r>
        <w:t xml:space="preserve">Könnten wir das menschliche Leben nur im Lichte unserer natürlichen Geburt betrachten, mit Schmerz müssten wir auf unser Geschlecht, würden wir insbesondere auf die inniger mit uns verbundenen Menschen und auf unsre Kinderwelt blicken, über der traurigen Genossenschaft menschlichen Verderbens, die in unserem Geschlechte sich vererbt. Aber in dem göttlichen Kinde, dessen Geburt wir feiern, sehen wir im Geiste die Menschheit erneuert, vom Verderben erlöset als die Genossin Seiner Gerechtigkeit und Seines ewigen Lebens. Ein Strahl des reinen Lichtes, in welchem die Krippe zu Bethlehem glänzt, blinkt uns nun aus jedem Kinderantlitz entgegen. Und wenn in unserm Leben so oft die menschliche Verkehrtheit in Gräueln und Lastern nicht nur, sondern auch unter besserem Schein, in allen Gestalten der Selbstsucht, in der Eigennützigkeit, der Ehrsucht, der Genusssucht, des Neides und der Missgunst, uns begegnet: so flüchten wir uns heute an die Krippe des Neugeborenen und schauen uns zum Troste in Seinem göttlich-kindlichen Angesicht das Bild einer reinen, geweihten Menschheit. </w:t>
      </w:r>
    </w:p>
    <w:p w14:paraId="226E65B3" w14:textId="77777777" w:rsidR="008A7782" w:rsidRDefault="008A7782" w:rsidP="008A7782">
      <w:pPr>
        <w:pStyle w:val="StandardWeb"/>
      </w:pPr>
      <w:r>
        <w:t xml:space="preserve">Aber das können wir in Wahrheit nur dann, wenn wir die Kraft Seines Heilandslebens schon an uns selbst erfahren haben, wenn Sein Bild in unserm eignen Innern lebt, wenn Sein reines, göttliches Leben in uns selbst auch geboren ist. </w:t>
      </w:r>
    </w:p>
    <w:p w14:paraId="00404F2F" w14:textId="77777777" w:rsidR="008A7782" w:rsidRDefault="008A7782" w:rsidP="008A7782">
      <w:pPr>
        <w:pStyle w:val="StandardWeb"/>
      </w:pPr>
      <w:r>
        <w:t xml:space="preserve">Heil uns, dann feiern wir an diesem festlichen Tage unsre eigene Geburt, nicht die ins sündliche Fleisch und in das sterbliche Leben, sondern die ins geistliche Leben, das Welt und Tod überwindet! </w:t>
      </w:r>
    </w:p>
    <w:p w14:paraId="3E2A78AB" w14:textId="77777777" w:rsidR="008A7782" w:rsidRDefault="008A7782" w:rsidP="008A7782">
      <w:pPr>
        <w:pStyle w:val="StandardWeb"/>
      </w:pPr>
      <w:r>
        <w:t xml:space="preserve">König der Ehren, aus Liebe geworden zum Kinde, </w:t>
      </w:r>
      <w:r>
        <w:br/>
        <w:t xml:space="preserve">Dem ich auch wieder mein Herz in der Liebe verbinde: </w:t>
      </w:r>
      <w:r>
        <w:br/>
        <w:t xml:space="preserve">Du sollst es sein, den ich erwähle allein, </w:t>
      </w:r>
      <w:r>
        <w:br/>
        <w:t xml:space="preserve">Ewig entsag' ich der Sünde. </w:t>
      </w:r>
      <w:r>
        <w:br/>
        <w:t xml:space="preserve">Menschenfreund, Jesu, Dich lieb' ich, Dich will ich erheben, </w:t>
      </w:r>
      <w:r>
        <w:br/>
        <w:t xml:space="preserve">Lass mich doch einzig nach Deinem Gefallen nur streben. </w:t>
      </w:r>
      <w:r>
        <w:br/>
        <w:t xml:space="preserve">Herr, nimm mich bin, hilf mir in kindlichem Sinn </w:t>
      </w:r>
      <w:r>
        <w:br/>
        <w:t xml:space="preserve">Ewiglich Dir nur zu leben. Amen. </w:t>
      </w:r>
    </w:p>
    <w:p w14:paraId="7E64139B" w14:textId="77777777" w:rsidR="008A7782" w:rsidRDefault="008A7782" w:rsidP="008A7782">
      <w:pPr>
        <w:pStyle w:val="berschrift1"/>
      </w:pPr>
      <w:r>
        <w:t>Spurgeon, Charles Haddon - Der große Geburtstag.</w:t>
      </w:r>
    </w:p>
    <w:p w14:paraId="60512794" w14:textId="77777777" w:rsidR="008A7782" w:rsidRDefault="008A7782" w:rsidP="008A7782">
      <w:pPr>
        <w:pStyle w:val="StandardWeb"/>
      </w:pPr>
      <w:r>
        <w:t xml:space="preserve">Gehalten am Sonntagmorgen, den 24. Dezember 1876. </w:t>
      </w:r>
    </w:p>
    <w:p w14:paraId="246845CA" w14:textId="77777777" w:rsidR="008A7782" w:rsidRDefault="008A7782" w:rsidP="008A7782">
      <w:pPr>
        <w:pStyle w:val="StandardWeb"/>
      </w:pPr>
      <w:r>
        <w:t>„</w:t>
      </w:r>
      <w:r>
        <w:rPr>
          <w:rStyle w:val="Fett"/>
          <w:rFonts w:eastAsiaTheme="majorEastAsia"/>
        </w:rPr>
        <w:t>Und der Engel sprach zu ihnen: Fürchtet euch nicht; siehe, ich verkündige euch große Freude, die allem Volk widerfahren wird.</w:t>
      </w:r>
      <w:r>
        <w:t>“</w:t>
      </w:r>
      <w:r>
        <w:br/>
        <w:t xml:space="preserve">Luk. 2,10. </w:t>
      </w:r>
    </w:p>
    <w:p w14:paraId="4F4A14DF" w14:textId="77777777" w:rsidR="008A7782" w:rsidRDefault="008A7782" w:rsidP="008A7782">
      <w:pPr>
        <w:pStyle w:val="StandardWeb"/>
      </w:pPr>
      <w:r>
        <w:t xml:space="preserve">Es ist kein Grund in der Welt außer dem der kirchlichen Sitte, weshalb der 25. Dezember als der Geburtstag unseres Herrn und Heilandes Jesu Christi betrachtet werden sollte, mehr als irgend ein anderer Tag vom 1. Januar bis zum letzten Tage des Jahres, und doch beobachten einige Leute Weihnachten mit viel tieferer Ehrfurcht als den Sonntag. Ihr hört oft die Behauptung: „Die Bibel und die Bibel allein ist die Religion der Protestanten“, aber es ist nicht so. Es gibt Protestanten, die sehr Vieles neben der Bibel in ihre Religion hineingezogen haben, und unter Anderem haben sie die Autorität von dem, was sie „die Kirche“ nennen, angenommen und durch diese Tür sind alle Arten von Aberglauben eingedrungen. Es ist keinerlei Autorität in dem Wort Gottes für die Feier des Weihnachtfestes überhaupt, und kein Grund dafür, es gerade jetzt zu feiern, als dass der abergläubigste Teil der Christenheit es zur Regel gemacht hat, der 25. Dezember solle als der Geburtstag des Herrn gefeiert werden, und die Kirche, welche durch das Gesetz in diesem Land errichtet ist, ist darin übereingekommen, derselben Spur zu folgen. Wir sind unter keinerlei Verpflichtung, dieser Anordnung zu folgen. Wir sind den kirchlichen Gewalten, die einen Beschluss in dieser Sache gefasst haben, keinen Gehorsam schuldig, denn wir gehören zu einer altmodischen Kirche, die nicht wagt, Gesetze zu machen, sondern zufrieden ist, ihnen zu gehorchen. Indessen ist der Tag nicht schlechter, als ein anderer, und wenn ihr's vorzieht, ihn zu feiern und ihn dem Herrn zu feiern, so zweifle ich nicht, er wird eure Feier annehmen; während, wenn ihr nicht feiert um des Herrn willen, aus Furcht, Aberglaube und eigenwilligen Gottesdienst zu fördern, so zweifle ich nicht, ihr werdet ebenso in dem Nichtfeiern als im Feiern desselben angenommen werden. Doch, da die Gedanken vieler Christen in dieser Zeit sich auf die Geburt Christi richten werden, und dies nicht unrecht sein kann, so hielt ich es für passend, dass wir uns dem allgemeinen Strom anschließen und in dieser Richtung der Gedanken hinunter gleiten. Unser Denken wird diesen Weg nehmen, weil so viele um uns her Gebräuche mitmachen, die daran erinnern, deshalb lasst uns uns diese Gelegenheit zu Nutze machen, so gut wir können. Es kann keine Ursache geben, warum wir nicht die Geburt unseres Herrn Jesu betrachten sollten, und es mag uns dienlich sein, wenn wir es tun. Wir wollen freiwillig tun, was wir uns weigern würden, als eine Pflicht zu tun; wir wollen tun einfach, weil es uns passt, was uns nicht einfallen würde zu tun, weil es von einer Autorität befohlen oder vom Aberglauben verlangt würde. </w:t>
      </w:r>
    </w:p>
    <w:p w14:paraId="680F9B95" w14:textId="77777777" w:rsidR="008A7782" w:rsidRDefault="008A7782" w:rsidP="008A7782">
      <w:pPr>
        <w:pStyle w:val="StandardWeb"/>
      </w:pPr>
      <w:r>
        <w:t xml:space="preserve">Die Hirten hüteten ihre Herden des Nachts; wahrscheinlich eine ruhige, friedliche Nacht, worin sie es wie gewöhnlich schwer fanden, ihre müden Augenlider offen zu halten, wenn der Schlaf seinen Zoll von ihnen verlangte. Plötzlich erleuchtete zu ihrem Erstaunen ein großes Licht die Himmel und wandelte Mitternacht in Mittag. Die Klarheit des Herrn, womit nach der eigentümlichen Mundart des Neuen Testaments die größte denkbare Klarheit sowohl als eine göttliche Klarheit gemeint ist, umgab und erschreckte sie, in der Mitte derselben sahen sie einen glänzenden Geist, eine Gestalt, wie sie nie zuvor ihres Gleichen geschaut, aber von der sie ihre Väter hatten sprechen hören und von welcher sie in den Büchern der Propheten gelesen, so dass sie wussten, es sei ein Engel. Es war in der Tat kein gewöhnlicher Bote vom Himmel, sondern „der Engel des Herrn,“ jener auserwählte Engel der Gegenwart Gottes, dessen Vorrecht es ist, der göttlichen Majestät am nächsten zu stehen, „unter den Glänzenden doppelt glänzend,“ und mit den wichtigsten Botschaften von dem himmlischen Thron beauftragt zu werden. „Der Engel des Herrn trat zu ihnen.“ Wundert ihr euch, dass sie zuerst sich fürchteten? Würdet ihr nicht erschrecken, wenn euch so etwas geschähe? Die Stille der Nacht, das Plötzliche des Anblickes, der außergewöhnliche Glanz des Lichtes, die übernatürliche Erscheinung des Engels - alles musste sie in Staunen setzen, dass sie in ehrfurchtsvollem Schauer erbebten; denn ich zweifle nicht, es war eine Mischung von Ehrfurcht und Furcht in dem Gefühl, was mit den Worten beschrieben ist: „und sie fürchteten sich sehr.“ Sie wären auf ihr Angesicht zur Erde gefallen, wäre nicht aus dieser „Klarheit des Herrn“ heraus eine sanfte Stimme ertönt, die sprach: „Fürchtet euch nicht.“ Sie wurden durch diesen süßen Trost beruhigt, und fähig, die Ankündigung zu vernehmen, welche folgte. Dann fuhr diese Stimme in Tönen, lieblich wie die einer silbernen Glocke, fort zu sprechen: „Siehe, ich verkündige euch große Freude, die allem Volk widerfahren wird! Denn euch ist heute der Heiland geboren, welcher ist Christus, der Herr, in der Stadt Davids.“ Ihnen ward geheißen, alle furchtsamen Gedanken abzuschütteln und sich der Freude zu überlassen. Ohne Zweifel taten sie dies, und unter allen Menschen waren keine so froh in jener Mitternacht, wie diese Hirten, die einen wunderbaren Anblick gehabt, den sie nimmer vergessen konnten, und nun sich berieten, ob sie nicht hinweg eilen sollten, um etwas zu schauen, was noch wonnevoller sei, nämlich das Kindlein, von dem die Engel gesprochen. </w:t>
      </w:r>
    </w:p>
    <w:p w14:paraId="39D08489" w14:textId="77777777" w:rsidR="008A7782" w:rsidRDefault="008A7782" w:rsidP="008A7782">
      <w:pPr>
        <w:pStyle w:val="StandardWeb"/>
      </w:pPr>
      <w:r>
        <w:t xml:space="preserve">Möge große Freude auch bei uns sein, während wir darüber nachdenken wollen, dass die Geburt Christi die Ursache hoher Freude ist. Wenn wir davon geredet haben, wollen wir fragen, wem diese Freude gehört; und drittens wollen wir betrachten, wie die, welche in dieser Freude stehen, sie ausdrücken sollen. Möge der Heilige Geist nun den Herrn Jesum uns offenbaren und uns bereiten, uns in ihm zu freuen. </w:t>
      </w:r>
    </w:p>
    <w:p w14:paraId="0F795AB5" w14:textId="77777777" w:rsidR="008A7782" w:rsidRDefault="008A7782" w:rsidP="008A7782">
      <w:pPr>
        <w:pStyle w:val="berschrift2"/>
      </w:pPr>
      <w:r>
        <w:t>1. Die Geburt Christi sollte der Gegenstand hoher Freude sein.</w:t>
      </w:r>
    </w:p>
    <w:p w14:paraId="3D998A8D" w14:textId="77777777" w:rsidR="008A7782" w:rsidRDefault="008A7782" w:rsidP="008A7782">
      <w:pPr>
        <w:pStyle w:val="StandardWeb"/>
      </w:pPr>
      <w:r>
        <w:t xml:space="preserve">Mit Recht so. Die Engel selber freuten sich, dass Christus geboren war. Es ist eine Wahrheit, so voll von Freude, dass sie den Engel, der sie anzukündigen kam, mit Freude erfüllte. Er hatte wenig mit der Tatsache zu tun, denn Christus nahm nicht die Engel an sich, sondern den Samen Abrahams nahm er an sich; aber ich glaube, der bloße Gedanke, dass der Schöpfer mit dem Geschöpfe verkettet ward, dass der große Unsichtbare und Allmächtige sich vereinigte mit dem, was er selbst geschaffen, ließ den Engel, als einen Erschaffenen, fühlen, dass alles Erschaffene erhöht sei und dies machte ihn froh. Außerdem war ein liebliches Wohlwollen in des Engels Busen, das ihn glücklich machte, weil er solche frohe Botschaft den gefallenen Menschenkindern zu bringen hatte. Obgleich sie nicht unsere Brüder sind, so nehmen doch die Engel liebevollen Anteil an allen unseren Angelegenheiten. Sie freuen sich über uns, wenn wir Buße tun, sie sind dienstbare Geister, wenn wir errettet sind, und sie tragen uns hinauf, wenn wir abscheiden; und wir sind gewiss, dass sie niemals unwillige Diener ihres Herrn sein werden oder lästige Helfer derer, die er lieb hat. Sie sind Freunde des Bräutigams und freuen sich über eine Freude; sie sind Diener in dem Haushalt der Liebe und dienen uns mit fleißigem Eifer, der die zärtliche Liebe bekundet, die sie für des Königs Kinder hegen. Deshalb brachte der Engel fröhlich seine Botschaft, wie es sich ziemte für den Ort, von dem er kam, für die Veranlassung, die ihn hinabführte und seine eigene Teilnahme daran. Er sprach: „ich verkündige euch große Freude,“ und wir sind überzeugt, dass er im Ton des Entzückens redete. Ja, so froh waren die Engel über dieses Evangelium, dass als die Predigt vorbei war, der eine Engel als Evangelist das Evangelium des Tages angekündigt hatte, plötzlich eine Schar Chorsänger erschien und einen lauten, lieblichen Chorgesang sang, damit ein voller Gottesdienst bei der großen Verkündigung der frohen Botschaft großer Freude sei. Eine Menge der himmlischen Heerscharen hatte gehört, dass ein erwählter Bote gesandt sei, den neugeborenen König zu verkünden und, von heiliger Freude und Anbetung erfüllt, spannten sie alle ihre Kräfte an, um ihm zu folgen, denn sie konnten ihn nicht mit solch einer Botschaft allein auf die Erde gehen lassen. Sie holten ihn ein, gerade als er das letzte Wort seiner Rede gesprochen und da brachen sie in jenen denkwürdigen Lobgesang aus, den einzigen von Engeln gesungenen, der je von menschlichen Ohren hienieden gehört ward. „Ehre sei Gott in der Höhe, und Friede auf Erden und den Menschen ein Wohlgefallen.“ So, sage ich, hatten sie vollständigen Gottesdienst; da war evangelisches Predigtamt in einer reichen Predigt über Christum und da war herzliches und andächtiges Lob von einer Menge, die ganz voll himmlischer Freude war. Es war eine so frohe Botschaft, dass sie dieselbe nicht nur von einer einzelnen Stimme sprechen lassen konnten, ob es gleich eines Engels Stimme war, sondern sie mussten einen frohen Lobgesang anstimmen und dem Herrn ein neues Lied singen. Brüder, wenn die Geburt Jesu so freudenreich für unsere Vettern, die Engel, war, was sollte sie für uns sein? Wenn sie unsere Nachbarn singen machte, die einen verhältnismäßig so kleinen Anteil daran hatten, sollte sie uns nicht vor Freuden hüpfen machen? O, wenn sie den Himmel auf die Erbe niederbrachte, sollte nicht unser Gesang auf zum Himmel gehen? Wenn des Himmels Perlentor weit offen stand und ein Strom der lichten Geister herabkam zu den niederen Himmeln, ein Vorbild der Zeit, wenn sie alle in großer Pracht herabsteigen sollen bei der herrlichen Zukunft des großen Königs; wenn sie den Himmel leer machte auf eine Weile, um die Erde froh zu machen, sollte nicht unser Danken und Preisen und all' unser Lieben hinauf zu dem ewigen Tor strömen, und die Erde auf eine Weile verlassen, dass wir den Himmel mit den Gesängen sterblicher Menschen füllen möchten? Ja, wahrlich, so lasst es sein. </w:t>
      </w:r>
    </w:p>
    <w:p w14:paraId="466510EC" w14:textId="77777777" w:rsidR="008A7782" w:rsidRDefault="008A7782" w:rsidP="008A7782">
      <w:pPr>
        <w:pStyle w:val="StandardWeb"/>
      </w:pPr>
      <w:r>
        <w:t xml:space="preserve">„Lobt Gott, ihr Christen, allzugleich, </w:t>
      </w:r>
      <w:r>
        <w:br/>
        <w:t xml:space="preserve">Vor seiner Gnade Thron, </w:t>
      </w:r>
      <w:r>
        <w:br/>
        <w:t xml:space="preserve">Er schleußt uns auf das Himmelreich </w:t>
      </w:r>
      <w:r>
        <w:br/>
        <w:t xml:space="preserve">Und schenkt uns seinen Sohn.“ </w:t>
      </w:r>
    </w:p>
    <w:p w14:paraId="2E471570" w14:textId="77777777" w:rsidR="008A7782" w:rsidRDefault="008A7782" w:rsidP="008A7782">
      <w:pPr>
        <w:pStyle w:val="StandardWeb"/>
      </w:pPr>
      <w:r>
        <w:t xml:space="preserve">Denn zuerst, die Geburt Christi war die Menschwerdung Gottes: es war Gott, der die menschliche Natur annahm - ein Geheimnis, ein wunderbares Geheimnis, das mehr geglaubt, als erklärt werden soll. Doch so war es, dass in der Krippe ein Kind lag, das zugleich unendlich war, ein schwaches Knäblein, das zugleich der Schöpfer Himmels und der Erden war. Wie dies sein konnte, wissen wir nicht, aber dass es so war, glauben wir fest und freuen uns darin; denn wenn Gott die menschliche Natur an sich nimmt, dann ist die Mehrheit nicht verlassen und als hoffnungslos aufgegeben. Als der Mensch die Bande des Bundes gebrochen und von dem Einen vorenthaltenem Baum die verbotene Frucht gepflückt, da hätte Gott sagen können: „Ich gebe dich auf, Adam, und verwerfe dein Geschlecht. Wie ich Luzifer und sein ganzes Heer aufgab, so lasse ich dich dahin fahren, um dem selbsterwählten Weg der Empörung zu folgen!“ Aber wir haben keine Furcht, dass der Herr dies getan habe, denn Gott hat sich mit der Menschheit vermählt und sie in die Einheit mit ihm selber aufgenommen. Nun ist die Menschheit nicht als etwas ganz unter dem Fluch Liegendes bei Seite geworfen, um Ihm auf immer ein Gräuel zu sein, denn Jesus, der Sohn Gottes, ist von einer Jungfrau geboren. Gott würde die Menschheit nicht so in Vereinigung mit sich selber hineinziehen, wenn er nicht gesprochen hätte: „Verdirb es nicht, denn es ist ein Segen darin.“ Ich weiß, der Fluch ist auf die Menschen gefallen, weil sie gesündigt haben, aber augenscheinlich nicht auf die Menschheit in abstracto, sonst wäre Christus nicht gekommen, die Gestalt eines Menschen anzunehmen und vom Weibe geboren zu werden. Das fleischgewordene Wort bedeutet Hoffnung für die Menschheit trotz ihres Falles. Das ganze Geschlecht soll nicht geächtet, mit dem Brandmal des Todes und der Hölle bezeichnet und gänzlich dem Verderben anheim gegeben werden, denn siehe, der Herr hat sich diesem Geschlecht vermählt und der Sohn Gottes ist der Menschensohn geworden. Dies ist genug, alles, was in uns ist, vor Freude singen zu machen. </w:t>
      </w:r>
    </w:p>
    <w:p w14:paraId="780E2C25" w14:textId="77777777" w:rsidR="008A7782" w:rsidRDefault="008A7782" w:rsidP="008A7782">
      <w:pPr>
        <w:pStyle w:val="StandardWeb"/>
      </w:pPr>
      <w:r>
        <w:t xml:space="preserve">Dann ferner, wenn Gott sich mit der Menschheit vereinigt hat, so liebt er den Menschen und will das Wohl des Menschen. Seht, welch eine Liebe hat Gott uns erzeigt, dass er sich mit unserer Natur verbunden hat! Denn Gott hat sich nie vorher mit irgend einem Erschaffenen so vereinigt. Seine milde Barmherzigkeit war über all' seinen Werken gewesen, aber sie waren doch so von ihm selber unterschieden, dass eine große Kluft befestigt war zwischen dem Schöpfer und den Geschöpfen, soweit es Dasein und Verwandtschaft betraf. Der Herr hatte manche hohe Geister, Fürstentümer und Gewalten geschaffen, von denen wir wenig wissen; wir wissen nicht einmal, was jene vier lebendigen Geschöpfe sein mögen, die am nächsten um den Ewigen stehen; aber Gott hat niemals die Natur eines von ihnen angenommen, noch sich mit ihnen durch eine wirkliche Vereinigung mit seiner Person verbunden. Aber, siehe, er hat sich mit dem Menschen verbunden, jenem Geschöpf, das ein wenig niedriger als die Engel ist, jenem Geschöpf, das um der Sünde willen den Tod leidet; Gott hat sich mit dem Menschen vereinigt und deshalb liebt er ihn sicher ganz unaussprechlich und hat große Gedanken des Guten über ihn. Wenn eines Königs Sohn eine Rebellin heiratet, dann sind für dieses rebellische Geschlecht Aussichten da auf Versöhnung, Vergebung und Wiederannahme. Es müssen in dem großen Herzen der Gottheit wunderbare Gedanken des Mitleids und der herablassenden Liebe sein, wenn er die menschliche Natur würdigt, sie in Einheit mit ihm selber aufzunehmen. Freude, Freude auf ewig, lasst uns die lauten Cymbeln der Wonne ertönen lassen, denn die Menschwerdung bedeutet Gutes für unser Geschlecht! Wenn Gott sich mit der Menschheit vereinigt, dann wird Gott für den Menschen fühlen, er wird Mitleid mit ihm haben, er wird daran gedenken, dass er Staub ist, er wird Erbarmen mit seinen Schwachheiten und Krankheiten haben. Ihr wisst, Geliebte, wie sehr es sich so verhält, denn derselbe Jesus, der von einem Weib zu Bethlehem geboren ward, hat Mitleiden mit unserer Schwachheit, weil er versucht ist allenthalben gleich wie wir. Solches vertrauliche, wirkliche Mitgefühl hätte unserem Hohenpriester nicht eigen sein können, wenn er nicht Mensch geworden wäre. Nicht einmal dadurch, dass er göttlich ist, hätte er so vollkommene Teilnahme für uns zu haben vermocht, wenn er nicht auch Bein von unserem Bein und Fleisch von unserem Fleisch geworden wäre. Der Herzog unserer Seligkeit konnte nur durch Leiden vollkommen gemacht werden; es war notwendig, dass „nachdem die Kinder Fleisch und Blut haben,“ er dessen gleichermaßen teilhaftig ward. Hierfür können wiederum die Silberglocken ertönen lassen, dass der Sohn nun tiefes Mitgefühl mit dem Menschen hat, weil er in allen Dingen seinen Brüdern gleich gemacht ist. </w:t>
      </w:r>
    </w:p>
    <w:p w14:paraId="52C08C10" w14:textId="77777777" w:rsidR="008A7782" w:rsidRDefault="008A7782" w:rsidP="008A7782">
      <w:pPr>
        <w:pStyle w:val="StandardWeb"/>
      </w:pPr>
      <w:r>
        <w:t xml:space="preserve">Ferner, es ist klar, dass wenn Gott sich herablässt, so innig mit der Menschheit verbunden zu sein, er beabsichtigt, den Menschen zu erlösen und ihn zu segnen. Die Menschwerdung weissagt die Errettung. O, gläubige Seele, dein Gott kann nicht meinen, dich zu verfluchen. Blick auf den menschgewordenen Gott! Was liest du da anders als Heil? Gott im menschlichen Fleisch muss bedeuten, dass Gott beabsichtigt, den Menschen über alle Werte seiner Hand zu setzen und ihm die Herrschaft zu geben, wie es seine ursprüngliche Absicht war, über „Schafe und Ochsen allzumal, dazu auch die wilden Tiere; die Vögel unter dem Himmel und die Fische im Meer und was im Meer geht;“ ja, es muss bedeuten, dass ein Mensch kommen soll, unter dessen Füße alle Dinge getan werden sollen, so dass der Tod selber ihm unterworfen ist. Wenn Gott sich zum Menschen herabbeugt, so muss das bedeuten, dass der Mensch zu Gott erhoben werden soll. Welche Freude ist hierin! O, dass unsere Herzen die Menschwerdung nur halb wenigstens fühlten! O, dass wir den tausendsten Teil der unaussprechlichen Wonne kennten, die in diesem Gedanken verborgen liegt, dass der Sohn Gottes als Mensch zu Bethlehem geboren ward! So seht ihr, dass überfließende Ursache zur Freude in der Geburt Christi liegt, weil sie die Menschwerdung der Gottheit war. </w:t>
      </w:r>
    </w:p>
    <w:p w14:paraId="3FCA2F22" w14:textId="77777777" w:rsidR="008A7782" w:rsidRDefault="008A7782" w:rsidP="008A7782">
      <w:pPr>
        <w:pStyle w:val="StandardWeb"/>
      </w:pPr>
      <w:r>
        <w:t xml:space="preserve">Weiter aber, der Engel gab uns die Ursache zur Freude an, indem er sagte: dass der, welcher geboren war, uns ein Heiland wäre. „Euch ist heute der Heiland geboren.“ Brüder und Schwestern, ich weiß, wer heute am frohesten sein wird bei dem Gedanken, dass Christus als Heiland geboren ward. Es werden diejenigen sein, die sich am meisten ihrer Sündhaftigkeit bewusst sind. Wenn ihr Musik aus dieser Harfe mit zehn Saiten, dem Wort „Heiland“ haben wollt, so gebt sie einem Sünder. „Heiland“ ist die Harfe, aber „Sünder“ ist der Finger, der die Saiten rühren und die Töne herauslocken muss. Wenn du dich als verloren von Natur, sowohl als durch dein Handeln, erkennst, wenn du die Sünde wie eine Plage an deinem Herzen fühlst, wenn das Böse dich müde und matt macht, wenn du die Last und die Schande der Missetaten gekannt hast, dann wird es die Seligkeit sein, von dem Heiland zu hören, den der Herr versehen hat. Selbst als ein Kindlein wird Jesus, der Heiland, dir köstlich erscheinen, aber am allermeisten, weil er jetzt das ganze Werk deines Heils vollendet hat. Du wirst auf den Anfang dieses Werkes schauen und es dann bis zu seinem Schluss überblicken und den Namen des Herrn preisen und erhöhen. Euch, und ihr, die ihr die Vornehmsten unter den Sündern seid, selbst euch, die ihr euch der Schuld bewusst seid, ist ein Heiland geboren. Er ist ein Heiland durch seine Geburt; zu diesem Zweck ist er geboren. Sünder selig zu machen, ist sein Geburtsrecht und Amt. Es ist fortan eine Anordnung der göttlichen Regierung und ein Amt der göttlichen Natur, die Verlorenen selig zu machen. Fortan hat Gott „die Hilfe auf Einen gelegt, der nötig ist und Einen, der aus dem Volk erwählt ist, erhöht,“ dass er suche und selig mache, was verloren ist. Ist hierin nicht Freude? Wo sonst ist Freude, wenn nicht hier? </w:t>
      </w:r>
    </w:p>
    <w:p w14:paraId="4A7F05B7" w14:textId="77777777" w:rsidR="008A7782" w:rsidRDefault="008A7782" w:rsidP="008A7782">
      <w:pPr>
        <w:pStyle w:val="StandardWeb"/>
      </w:pPr>
      <w:r>
        <w:t xml:space="preserve">Danach sagt der Engel uns, dass dieser Heiland Christus der Herr ist, und es ist viel Freude in dieser Tatsache. Christus bedeutet „gesalbt.“ Nun, wenn wir wissen, dass der Herr Jesus Christus kam, um selig zu machen, so ist es sehr gut, auch wahrzunehmen, dass der Vater ihn nicht ohne die nötige Befähigung seine Aufgabe beginnen lässt. Er ist von dem Höchsten gesalbt, damit er die Ämter verwalte, die er übernommen; der Geist Gottes ruhte auf ihm ohne Maß. Unser Herr ist einer dreifachen Eigenschaft gesalbt, als Prophet, Priester und König. Es ist mit Recht bemerkt, dass diese Salbung in ihrer dreifachen Kraft niemals auf einem andern Menschen ruhte. Es hat königliche Propheten gegeben, David z. B.; es war ein königlicher Priester: Melchisedek; und es hat auch priesterliche Propheten gegeben, wie Samuel. So ist es geschehen, dass zwei der Ämter in Einem Mann vereinigt gewesen, aber alle drei, - Prophet, Priester, König, trafen nie in einem dreimal Gesalbten zusammen, bis Jesus kam. Wir haben die völligste Salbung, die sich denken lässt, bei Christo, der „gesalbt ist mit Freudenöl, mehr denn seine Gesellen“ und ist als der Messias, der Gesandte Gottes, vollkommen bereitet und befähigt für das Werk unserer Errettung. Lasst unsere Herzen fröhlich sein. Wir haben nicht einen Heiland, bloß dem Namen nach, sondern einen völlig ausgerüsteten Heiland; einen, der uns in allen Dingen gleich ist, denn er ist Mensch, aber in allen Dingen fähig, der Schwachheit zu helfen, die er angenommen hat, denn er ist der gesalbte Mensch. Seht, was für eine innige Vermischung des Göttlichen und des Menschlichen in dem Gesang der Engel sich findet. Sie singen von ihm als einem „Heiland“ und ein Heiland muss notwendigerweise göttlich sein, um von Tod und Hölle zu retten; und doch ist der Name von dem hergenommen, was er an den Menschen tut. Dann singen sie von ihm als „Christus,“ und das muss menschlich sein, denn nur ein Mensch kann gesalbt sein, doch diese Salbung kommt von der Gottheit. Blast die Jubelposaunen für diesen wunderbaren Gesalbten, und freut euch in ihm, der euer Priester ist, euch zu reinigen, euer Prophet, euch zu unterweisen und euer König, euch zu befreien. Die Engel sangen von ihm als von dem „Herrn“, und doch als geboren; so ist hier wieder das Göttliche in der Herrschaft vereint mit dem Menschlichen in der Geburt. Wie gut stimmen die Worte und der Sinn überein. </w:t>
      </w:r>
    </w:p>
    <w:p w14:paraId="060B1992" w14:textId="77777777" w:rsidR="008A7782" w:rsidRDefault="008A7782" w:rsidP="008A7782">
      <w:pPr>
        <w:pStyle w:val="StandardWeb"/>
      </w:pPr>
      <w:r>
        <w:t xml:space="preserve">Der Engel ging dann weiter und gab diesen Hirten Grund zur Freude, indem er ihnen sagte, dass, obwohl ihr Heiland geboren wäre, um der Herr zu sein, er doch in solcher Niedrigkeit geboren wäre, dass sie ihn als Kindlein, in Windeln gewickelt und in einer Krippe liegend, finden würden. Ist hier Ursache zur Freude? Ich sage, ja, in der Tat, denn es ist der Schrecken der Gottheit, der die Sünder oft von der Versöhnung zurückhält; aber seht, wie die Gottheit sich gnädig in einem Kindlein verborgen hat, ein kleines Kindlein, ein Kindchen, das in Windeln gewickelt werden musste, wie jedes andere neugeborene Kind. Wer fürchtet sich, ihm zu nahen? Wer hörte je von Zittern in der Gegenwart eines Kindleins? Dennoch ist die Gottheit da. Meine Seele, wenn du vor lauter Entsetzen nicht stehen kannst an dem „gläsernen Meer, mit Feuer gemengt,“ wenn die göttliche Herrlichkeit dir wie ein verzehrendes Feuer ist, und die heilige Majestät des Himmels dich ganz und gar überwältigt, dann komme zu diesem Kindlein und sprich: „Doch ist Gott hier und hier kann ich ihm nahen in der Person seines lieben Sohnes, in dem die Fülle der Gottheit leibhaftig wohnt.“ O, welche Seligkeit ist in der Menschwerdung, wenn wir bedenken, dass Gottes Allmacht darin zu des Menschen Schwäche herunter kommt, und die unendliche Majestät sich zu der menschlichen Gebrechlichkeit niederbeugt. </w:t>
      </w:r>
    </w:p>
    <w:p w14:paraId="72E0B294" w14:textId="77777777" w:rsidR="008A7782" w:rsidRDefault="008A7782" w:rsidP="008A7782">
      <w:pPr>
        <w:pStyle w:val="StandardWeb"/>
      </w:pPr>
      <w:r>
        <w:t>Nun merkt, die Hirten sollten dieses Kindlein nicht in Tyrischen Purpur</w:t>
      </w:r>
      <w:r>
        <w:rPr>
          <w:rStyle w:val="Funotenzeichen"/>
        </w:rPr>
        <w:footnoteReference w:id="4"/>
      </w:r>
      <w:r>
        <w:t xml:space="preserve"> gewickelt finden oder in Windeln von dem feinsten Stoff aus fernen Landen. </w:t>
      </w:r>
    </w:p>
    <w:p w14:paraId="312FCEFA" w14:textId="77777777" w:rsidR="008A7782" w:rsidRDefault="008A7782" w:rsidP="008A7782">
      <w:pPr>
        <w:pStyle w:val="StandardWeb"/>
      </w:pPr>
      <w:r>
        <w:t>„Nicht Perlen, Gold und Edelstein,</w:t>
      </w:r>
      <w:r>
        <w:br/>
        <w:t xml:space="preserve">Nicht Kronen zier'n die Stirne dein.“ </w:t>
      </w:r>
    </w:p>
    <w:p w14:paraId="1224265D" w14:textId="77777777" w:rsidR="008A7782" w:rsidRDefault="008A7782" w:rsidP="008A7782">
      <w:pPr>
        <w:pStyle w:val="StandardWeb"/>
      </w:pPr>
      <w:r>
        <w:t xml:space="preserve">Ebenso wenig sollten sie ihn in den Marmorhallen der Fürsten entdecken, bewacht von Prätorianern oder bedient von Herrschern, als seinen Vasallen, sondern sie sollten ihn als das Kind eines Bürgerweibes finden, von fürstlicher Abkunft zwar, aber von einer Familie, deren Stamm vertrocknet und vergessen war. Das Kind ward für den Sohn eines Zimmermanns gehalten. Wenn ihr auf die niederen Eltern geblickt und auf das armselige Bett, das sie aufgemacht hatten, wo früher die Ochsen gefüttert waren, so hättet ihr gesagt: „Dies ist wahrlich Herablassung!“ O, ihr Armen, seid froh, denn Jesus ist in Armut geboren und in einer Krippe gewiegt. O, ihr Söhne der harten Arbeit, freut euch, denn der Heiland ist von einer niedrigen Jungfrau geboren und ein Zimmermann ist sein Pflegevater. O, du oft verachtetes und niedergetretenes Volk, der Fürst der Demokratie ist geboren, Einer, der aus dem Volke erwählt ist, ist auf den Thron erhöht. O ihr, die ihr euch die Aristokratie nennt, seht hier den Fürsten der Könige auf Erden, dessen Herkunft göttlich ist, und doch ist kein Raum für ihn in der Herberge. Schaut, O Menschen, den Sohn Gottes, der Bein von eurem Bein ist, bekannt mit all' euren Leiden, der im späteren Leben hungerte, wie ihr hungert, müde war, wie ihr müde seid, und geringe Kleider trug, wie eure eigenen; ja, der schlimmere Armut litt, als ihr, denn er hatte nicht, da er sein Haupt hinlegte. Lasst Himmel und Erde froh sein, dass Gott so völlig, so wahrhaft zum Menschen herniedergekommen ist. </w:t>
      </w:r>
    </w:p>
    <w:p w14:paraId="0FE07396" w14:textId="77777777" w:rsidR="008A7782" w:rsidRDefault="008A7782" w:rsidP="008A7782">
      <w:pPr>
        <w:pStyle w:val="StandardWeb"/>
      </w:pPr>
      <w:r>
        <w:t xml:space="preserve">Dies ist aber nicht alles. Der Engel rief zur Freude auf, und ich fordere auch dazu auf aus diesem Grund, dass die Geburt dieses Kindes Gott in der Höhe Ehre bringen sollte, Friede auf Erden und den Menschen ein Wohlgefallen. Die Geburt Christi hatte Gott solche Ehre gegeben, wie er sie, meine ich, durch nichts Anderes hier hätte haben können. Wir müssen immer in sanften und leisen Tönen reden, wenn wir von Gottes Ehre sprechen; in sich selber muss sie immer unendlich sein und nicht für uns begreifbar, und doch, dürfen wir nicht wagen zu sagen, dass alle Werke der Hände Gottes ihm nicht solche Ehre bringen, als die Gaben seines lieben Sohnes, dass alle Schöpfung und Vorsehung nicht so sehr das Herz der Gottheit entfaltet, als wenn er seinen Eingebornen gibt und ihn in die Welt sendet, dass die Menschen durch ihn leben mögen? Welche Weisheit tut sich kund in dem Erlösungsplan, dessen Mittelpunkt der menschgewordene Gott ist! Welche Liebe ist da geoffenbart! Welche Macht ist das, die den Göttlichen hinunter von der Herrlichkeit in die Krippe brachte, nur die Allmacht konnte ein so großes Wunder wirken! Welche Treue gegen alte Verheißungen! Welche Wahrhaftigkeit im Halten des Bundes! Welche Gnade und doch welche Gerechtigkeit! Denn es war in der Person dieses neugeborenen Kindes, dass das Gesetz erfüllt werden sollte und an seinem teuren Leib musste die Rache Genugtuung haben für die Beleidigungen, die der göttlichen Gerechtigkeit angetan waren. Alle Eigenschaften Gottes waren in diesem kleinen Kind höchst wunderbar entfaltet und verhüllt. Denkt euch die ganze Sonne in einem einzigen Brennpunkt gesammelt und doch so sanft strahlend, dass das schwächste Auge sie ertragen kann, so ist der glorreiche Gott herabgekommen, dass der Mensch ihn als einen vom Weib Geborenen sieht. Denkt daran. Das Ebenbild Gottes in sterblichem Fleisch! Der Erbe aller Dinge in einer Krippe gewiegt! Wunderbar ist dies! Ehre sei Gott in der Höhe! Er hat sich zuvor offenbart, wie er sich jetzt in Jesu enthüllt! </w:t>
      </w:r>
    </w:p>
    <w:p w14:paraId="30BF0501" w14:textId="77777777" w:rsidR="008A7782" w:rsidRDefault="008A7782" w:rsidP="008A7782">
      <w:pPr>
        <w:pStyle w:val="StandardWeb"/>
      </w:pPr>
      <w:r>
        <w:t xml:space="preserve">Dadurch, dass Jesus geboren ist, ist schon ein gewisses Maß Frieden auf Erden und grenzenloser Friede soll noch kommen. Schon sind die Zähne des Krieges etwas abgebrochen und Zeugnis wird abgelegt von den Treuen gegen dieses große Verbrechen. Die Religion Christi hebt ihren Schild über die Bedrückten auf und erklärt Tyrannei und Grausamkeit für einen Gräuel vor Gott. Wieviel Schimpf und Hohn auch auf einen wahren Prediger Christi gehäuft werden mag, er wird nie schweigen, so lange niedergetretene Nationalitäten und Rassen sein Fürwort nötig haben, auch werden Gottesdiener nirgends, wenn sie den Friedensfürsten treu sind, aufhören, den Frieden unter den Menschen zu erhalten bis zum Äußersten ihres Vermögens. Der Tag kommt, wo dies wachsende Zeugnis den Sieg davon tragen wird und die Völker den Krieg nicht mehr lernen werden. Der Friedensfürst wird den Speer des Krieges entzwei brechen. Er, der Herr über Alles, wird die Pfeile des Bogens brechen, Schild und Speer und Streit, und er wird das in seiner Wohnung, auf dem Berge Zion, tun, der herrlicher und mächtiger ist, denn alle Raubeberge. So gewiss wie Christus zu Bethlehem geboren ist, wird er alle Menschen zu Brüdern machen und ein allgemeines Friedensreich aufrichten, das kein Ende nehmen wird. So lasst uns singen, wenn wir die Ehre Gottes schätzen, denn das neugeborene Kind offenbart dieselbe; und lasst uns singen, wenn wir den Frieden auf Erden schätzen, denn er ist gekommen, ihn zu bringen. Ja, und wenn wir die Kette lieben, die den verklärten Himmel mit der versöhnten Erde verbindet das Wohlgefallen an den Menschen, das der Ewige hierin kund tut, so lasst uns ein drittes Mal unser Halleluja anstimmen und Immanuel, Gott mit uns, preisen und erhöhen, der all' dieses durch seine Geburt unter uns bewirkt hat. „Ehre sei Gott in der Höhe, Friede auf Erden und den Menschen ein Wohlgefallen.“ </w:t>
      </w:r>
    </w:p>
    <w:p w14:paraId="2B2FC417" w14:textId="77777777" w:rsidR="008A7782" w:rsidRDefault="008A7782" w:rsidP="008A7782">
      <w:pPr>
        <w:pStyle w:val="StandardWeb"/>
      </w:pPr>
      <w:r>
        <w:t xml:space="preserve">Ich denke, dass ich euch gezeigt habe, dass Grund genug zur Freude für die Hirten da war, aber ihr und ich, die wir in den letzten Tagen leben, sollten, wenn wir das ganze Werk des Heils verstehen, sogar noch fröhlicher sein, als sie, obgleich sie Gott lobten und priesen um alles, das sie gehört und gesehen hatten. Kommt, meine Brüder, lasst uns wenigstens so viel tun, wie diese einfachen Hirten und ihn von ganzer Seele erheben. </w:t>
      </w:r>
    </w:p>
    <w:p w14:paraId="62828031" w14:textId="77777777" w:rsidR="008A7782" w:rsidRDefault="008A7782" w:rsidP="008A7782">
      <w:pPr>
        <w:pStyle w:val="berschrift2"/>
      </w:pPr>
      <w:r>
        <w:t>II. Zweitens, lasst uns betrachten, wem diese Freude gehört.</w:t>
      </w:r>
    </w:p>
    <w:p w14:paraId="437CCFD6" w14:textId="77777777" w:rsidR="008A7782" w:rsidRDefault="008A7782" w:rsidP="008A7782">
      <w:pPr>
        <w:pStyle w:val="StandardWeb"/>
      </w:pPr>
      <w:r>
        <w:t xml:space="preserve">Mir war sehr schwer gestern zu Sinn, denn dies traurige Wetter drückt das Gemüt sehr darnieder. </w:t>
      </w:r>
    </w:p>
    <w:p w14:paraId="263E1E22" w14:textId="77777777" w:rsidR="008A7782" w:rsidRDefault="008A7782" w:rsidP="008A7782">
      <w:pPr>
        <w:pStyle w:val="StandardWeb"/>
      </w:pPr>
      <w:r>
        <w:t>„Und keine Lerche könnte singen</w:t>
      </w:r>
      <w:r>
        <w:br/>
        <w:t xml:space="preserve">Zum Himmel, der so trüb' und grau.“ </w:t>
      </w:r>
    </w:p>
    <w:p w14:paraId="3816CC94" w14:textId="77777777" w:rsidR="008A7782" w:rsidRDefault="008A7782" w:rsidP="008A7782">
      <w:pPr>
        <w:pStyle w:val="StandardWeb"/>
      </w:pPr>
      <w:r>
        <w:t>Aber ein Gedanke durchzuckte mich und erfüllte mich mit tiefer Freude. Ich will es euch sagen, nicht, weil es euch etwas Sonderliches scheinen wird, sondern weil es mich froh gemacht hat. Es ist etwas ganz Persönliches, nur in Parenthese</w:t>
      </w:r>
      <w:r>
        <w:rPr>
          <w:rStyle w:val="Funotenzeichen"/>
        </w:rPr>
        <w:footnoteReference w:id="5"/>
      </w:r>
      <w:r>
        <w:t xml:space="preserve"> gesagt; es ist dies, dass die Freude über die Geburt Christi zum Teil denen gehört, die sie verkünden, denn die Engel, welche die Botschaft brachten, waren außerordentlich froh, so froh, wie man nur sein kann. Ich dachte daran und flüsterte meinem Herzen zu: „da ich von Jesu reden soll, der auf der Erde für die Menschen geboren ist, so will ich mir auch Freiheit nehmen, froh zu sein, froh, wenn über nichts anderes, doch darüber, dass ich ihnen eine solche Botschaft zu bringen habe.“ Die Tränen kamen in mein Auge und stehen da selbst jetzt, denn ich denke, dass ich so begnadigt bin, meinen Mitmenschen sagen zu dürfen: „Gott hat sich herabgelassen, eure Natur anzunehmen, dass er euch retten möchte.“ Dies sind ebenso frohe und so erhabene Worte, wie jener mit dem goldenen Mund</w:t>
      </w:r>
      <w:r>
        <w:rPr>
          <w:rStyle w:val="Funotenzeichen"/>
        </w:rPr>
        <w:footnoteReference w:id="6"/>
      </w:r>
      <w:r>
        <w:t xml:space="preserve"> sie nur gesprochen haben kann. Und Cicero und Demosthenes, jene trefflichen Redner, hatten kein solches Thema für ihre Reden. Freude, Freude, Freude! Es ist in diese Welt hinein ein Mensch geboren worden, der auch Gott ist. Mein Herz tanzt, wie David vor der Lade Gottes tanzte. </w:t>
      </w:r>
    </w:p>
    <w:p w14:paraId="5DB31584" w14:textId="77777777" w:rsidR="008A7782" w:rsidRDefault="008A7782" w:rsidP="008A7782">
      <w:pPr>
        <w:pStyle w:val="StandardWeb"/>
      </w:pPr>
      <w:r>
        <w:t xml:space="preserve">Diese Freude war bestimmt nicht für die Verkünder der Botschaft, allein, sondern für alle, die sie hörten. Diese große Freude soll allem Volk widerfahren. Wohl, das bedeutete zunächst, dass es Freude für das ganze Volk der Juden war; aber es ist auch Freude für alles Volk auf dem ganzen Erdboden, dass Christus geboren ist. Es ist keine Nation unter dem Himmel, die nicht ein Recht hat, froh zu sein, dass Gott zu den Menschen herabgekommen ist. Singt alle, ihr verödeten Stätten in Jerusalem. Stimmt ein in das Lied, O, ihr Bewohner der Wüste und lasst die Menge der Inseln sich dessen freuen! Ihr, die ihr in der kalten Zone in Mark und Bein die Stärke von Gottes Nordwind fühlt, lasst eure Herzen in euch brennen bei dieser fröhlichen Wahrheit. Und ihr, deren Antlitz versengt wird von der dörrenden Sonne, lasst dies einen Brunnen des Wassers für euch sein. Erhebt und erhöht Jehova, dass sein Sohn, sein Eingeborener, auch Bruder der Menschheit ist. </w:t>
      </w:r>
    </w:p>
    <w:p w14:paraId="3A4D5B4B" w14:textId="77777777" w:rsidR="008A7782" w:rsidRDefault="008A7782" w:rsidP="008A7782">
      <w:pPr>
        <w:pStyle w:val="StandardWeb"/>
      </w:pPr>
      <w:r>
        <w:t xml:space="preserve">„Jauchzt, Himmel, die ihr ihn erfuhrt, </w:t>
      </w:r>
      <w:r>
        <w:br/>
        <w:t xml:space="preserve">Den Tag der heiligsten Geburt, </w:t>
      </w:r>
      <w:r>
        <w:br/>
        <w:t xml:space="preserve">Und Erde, die ihn heute sieht, </w:t>
      </w:r>
      <w:r>
        <w:br/>
        <w:t xml:space="preserve">Sing' ihm, dem Herrn, ein neues Lied!“ </w:t>
      </w:r>
    </w:p>
    <w:p w14:paraId="44B42D21" w14:textId="77777777" w:rsidR="008A7782" w:rsidRDefault="008A7782" w:rsidP="008A7782">
      <w:pPr>
        <w:pStyle w:val="StandardWeb"/>
      </w:pPr>
      <w:r>
        <w:t>Aber Brüder, nicht Alle freuen sich, nicht einmal Alle, die diese herrliche Wahrheit kennen, sie rührt die Herzen der halben Menschheit nicht. Für wen ist sie denn Freude? Ich antworte: für Alle, die sie glauben, und besonders für alle, die sie glauben wie die Hirten es taten, mit jenem Glauben, der nicht durch Unglauben wankend wird. Die Hirten hatten niemals einen Zweifel; das Licht, die Engel und der Gesang waren genug für sie; sie nahmen die frohe Botschaft ohne eine einzige Frage an. Hierin waren die Hirten ebenso wohl glücklich als weise, ja weiser, als die Weise-sein-Wollenden, deren Weisheit sich nur im Bekritteln zeigen kann. Dies gegenwärtige Zeitalter verachtet die Einfalt des kindlichen Glaubens, aber wie wunderbar verweist Gott ihm seinen Dünkel. Ich konnte nicht anders, als in der neulichen Entdeckung der berühmten griechischen Städte</w:t>
      </w:r>
      <w:r>
        <w:rPr>
          <w:rStyle w:val="Funotenzeichen"/>
        </w:rPr>
        <w:footnoteReference w:id="7"/>
      </w:r>
      <w:r>
        <w:t xml:space="preserve"> und der Gräber der Helden die gewaltige Rüge wahrnehmen, die der Zweifelgeist hier erhalten. Diese weisen Zweifler sind auf ihrem eigenen Boden angegriffen und in Verwirrung gebracht. Sie sagten uns, dass natürlich der alte Homer selber eine Mythe sei und das nach seinem Namen genannte Gedicht nur eine Sammlung unbegründeter Legenden und bloßer Sagen. Irgend ein alter Sänger wob seine Träume in Poesie ein und sie wurden untergeschoben als des blinden Dichters Gesang; es wären keine Tatsachen darin, sagten sie, wie überhaupt nicht in der allgemein angenommenen Geschichte, alles sei bloße Legende. Lange schon haben diese Herren uns erzählt, es habe keinen König Arthur gegeben, keinen Wilhelm Tell, überhaupt Niemanden. Eben wie sie alle heiligen Urkunden anzweifelten, so verdächtigten sie alles Übrige, was gewöhnliche Menschen glauben. Aber sieh, die Städte des Altertums reden, die Helden werden in ihren Gräbern gefunden; der Kinderglaube ist gerechtfertigt. Sie haben den „König der Menschen“ ausgegraben und dies und Anderes spricht in Donnertönen zu dem ungläubigen Ohr, und sagt: „Ihr Toren, die Einfältigen glaubten und waren weiser, als eure „Bildung“ euch machte. Eure endlosen Zweifel haben euch in Falschheit hineingeführt und nicht in die Wahrheit.“ </w:t>
      </w:r>
    </w:p>
    <w:p w14:paraId="4F341F82" w14:textId="77777777" w:rsidR="008A7782" w:rsidRDefault="008A7782" w:rsidP="008A7782">
      <w:pPr>
        <w:pStyle w:val="StandardWeb"/>
      </w:pPr>
      <w:r>
        <w:t xml:space="preserve">Die Hirten glaubten und waren froh, so froh, wie man nur sein kann, aber wenn Professor - (sein Name tut nichts zur Sache) da gewesen wäre in dieser denkwürdigen Nacht, so hätte er gewiss mit dem Engel disputiert und geleugnet, dass überhaupt ein Heiland nötig sei. Er würde sich kaltblütig Notizen gemacht haben zu einer Vorlesung über die Natur des Lichtes und hätte eine Untersuchung angestellt über die Ursache gewisser merkwürdiger, nächtlicher Erscheinungen, welche auf den Feldern bei Bethlehem gesehen seien. Vor Allem würde er die Hirten versichert haben, dass irgendetwas Übermenschliches absolut nicht existiere. Haben nicht die Gelehrten unseres Zeitalters diese Unmöglichkeit hundert Mal bewiesen mit Beweisgründen, die genügen, einen hölzernen Pfosten zu überzeugen? Sie haben es so klar gemacht, als dass dreimal zwei achtzehn ist, dass es keinen Gott, noch Engel, noch Geist gibt. Sie haben es über jeden Zweifel erhoben, wenigstens in ihrer eigenen Meinung, dass Alles bezweifelt werden muss, was ganz sicher ist und dass überhaupt gar nichts zu glauben ist, ausgenommen die Unfehlbarkeit derer, die Anspruch auf Wissenschaftlichkeit machen. Aber diese Menschen finden keinen Trost, sind auch nicht so schwach, dessen zu bedürfen, sagen sie. Ihre Lehre ist keine frohe Botschaft, sondern eine trostlose Verneinung, ein tötender Frost, der alle edlen Hoffnungen im Keim zerstört und im Namen der Vernunft dem Menschen seine wahrste Glückseligkeit stiehlt. Lasst uns so philosophisch wie die Hirten sein, denn sie glaubten nicht zu viel, sondern einfach das, was wohl beglaubigt war und bei persönlicher Nachforschung fanden sie es wahr. Im Glauben liegt Freude. Wenn unser Glauben empfinden kann, so werden wir jetzt glücklich sein. Ich möchte diesen Morgen fühlen, als wenn ich die Klarheit des Herrn noch am Himmel scheinen sähe, denn sie ist da gewesen, obgleich ich sie nicht gesehen. Ich wünsche, ich könnte den Engel sehen und ihn sprechen hören; doch, obgleich ich dies nicht kann, weiß ich, dass er gesprochen hat, wenn ich ihn auch nicht hörte. Ich bin gewiss, dass diese Hirten keine Lügen erzählten, und dass der Heilige Geist uns nicht betrog, als er seinen Diener Lukas diesen Bericht niederschreiben hieß. Lasst uns den langen Zwischenraum vergessen und nur daran denken, dass es wirklich so war. Vergegenwärtigt euch, dass es wahrhaft eine Tatsache war, und ihr könnt fast den Engelschor droben in jenem Himmel noch singen hören: „Ehre sei Gott in der Höhe, Friede auf Erden und den Menschen ein Wohlgefallen.“ Jedenfalls hört unser Herz den Lobgesang und wir fühlen die Freude desselben, indem wir einfach glauben, wie die Hirten es taten. </w:t>
      </w:r>
    </w:p>
    <w:p w14:paraId="1DA993DF" w14:textId="77777777" w:rsidR="008A7782" w:rsidRDefault="008A7782" w:rsidP="008A7782">
      <w:pPr>
        <w:pStyle w:val="StandardWeb"/>
      </w:pPr>
      <w:r>
        <w:t xml:space="preserve">Merkt wohl, diese Hirten, die mit einfachem Gemüte glaubten, wünschten dem wunderbaren Kind näher zu kommen. Was taten sie, als ratschlagen und unter einander sprechen: „Lasst uns nun gehen gen Bethlehem und die Geschichte sehen, die da geschehen ist?“ </w:t>
      </w:r>
    </w:p>
    <w:p w14:paraId="0D9A9D18" w14:textId="77777777" w:rsidR="008A7782" w:rsidRDefault="008A7782" w:rsidP="008A7782">
      <w:pPr>
        <w:pStyle w:val="StandardWeb"/>
      </w:pPr>
      <w:r>
        <w:t xml:space="preserve">Geliebte, wenn ihr die Freude Christi haben wollt, kommt nahe zu ihm. Was ihr von ihm hört in seinen eigenen Buch, glaubt es; aber dann sprecht: „ich will gehen und ihn finden.“ Wenn ihr die Stimme des Herrn vom Sinai hört, kommt dem flammenden Berg nicht nahe, das Gesetz verdammt euch, die Gerechtigkeit Gottes überwältigt euch. Beugt euch in demütiger Entfernung und betet an mit feierlicher Ehrfurcht. Aber wenn ihr von Gott in Christo hört, eilt hierher. Eilt hierher mit voller Zuversicht, denn ihr seid nicht gekommen „zu dem Berg, den man anrühren konnte, und mit Feuer brannte,“ sondern zu dem Blut der Besprengung, das da besser redet denn Abels. „Komm nah, komm näher, noch näher. Kommt her,“ ist sein eigenes Wort an die, welche mühselig und beladen sind und dasselbe Wort wird er am Ende an euch richten: „Kommt her, ihr Gesegneten meines Vaters, ererbt das Reich, das euch bereitet ist von Anbeginn der Welt.“ Wenn ihr Freude in Christo wollt, kommt und findet sie an seiner Brust oder zu seinen Füßen. Da fanden Johannes und Daria sie lange zuvor. </w:t>
      </w:r>
    </w:p>
    <w:p w14:paraId="7F895557" w14:textId="77777777" w:rsidR="008A7782" w:rsidRDefault="008A7782" w:rsidP="008A7782">
      <w:pPr>
        <w:pStyle w:val="StandardWeb"/>
      </w:pPr>
      <w:r>
        <w:t xml:space="preserve">Und dann, meine Brüder, tut, was die Hirten taten, als sie nahe kamen. Sie freuten sich, das Kindlein zu sehen, von dem ihnen gesagt war. Ihr könnt nicht mit dem leiblichen Auge sehen, aber ihr müsst nachsinnen und so mit dem geistigen Auge diese große, erhabene und herrliche Wahrheit schauen, dass dieses Wort Fleisch ward und unter uns wohnte. Dies ist der Weg, um heute Freude zu haben, Freude, wie sie passend vom Himmel herabkommt mit der Herabkunft des Königs der Himmel. Glaubt, kommt nahe und dann schaut ihn unverwandt an und werdet so gesegnet. </w:t>
      </w:r>
    </w:p>
    <w:p w14:paraId="529BF094" w14:textId="77777777" w:rsidR="008A7782" w:rsidRDefault="008A7782" w:rsidP="008A7782">
      <w:pPr>
        <w:pStyle w:val="StandardWeb"/>
      </w:pPr>
      <w:r>
        <w:t xml:space="preserve">„Gelobet seist du, Jesus Christ, </w:t>
      </w:r>
      <w:r>
        <w:br/>
        <w:t xml:space="preserve">Dass du Mensch geboren bist, </w:t>
      </w:r>
      <w:r>
        <w:br/>
        <w:t xml:space="preserve">Von einer Jungfrau, das ist wahr; </w:t>
      </w:r>
      <w:r>
        <w:br/>
        <w:t xml:space="preserve">Des freuet sich der Engel Schar. Halleluja. </w:t>
      </w:r>
    </w:p>
    <w:p w14:paraId="43692EEA" w14:textId="77777777" w:rsidR="008A7782" w:rsidRDefault="008A7782" w:rsidP="008A7782">
      <w:pPr>
        <w:pStyle w:val="StandardWeb"/>
      </w:pPr>
      <w:r>
        <w:t xml:space="preserve">Des ew'gen Vaters einig Kind </w:t>
      </w:r>
      <w:r>
        <w:br/>
        <w:t xml:space="preserve">Jetzt man in der Krippe find't; </w:t>
      </w:r>
      <w:r>
        <w:br/>
        <w:t xml:space="preserve">Ja, unser armes Fleisch und Blut </w:t>
      </w:r>
      <w:r>
        <w:br/>
        <w:t xml:space="preserve">Verkleidet sich das ewig Gut. Halleluja.“ </w:t>
      </w:r>
    </w:p>
    <w:p w14:paraId="353995FC" w14:textId="77777777" w:rsidR="008A7782" w:rsidRDefault="008A7782" w:rsidP="008A7782">
      <w:pPr>
        <w:pStyle w:val="berschrift2"/>
      </w:pPr>
      <w:r>
        <w:t>III. Wie die Freude sich kundtun soll.</w:t>
      </w:r>
    </w:p>
    <w:p w14:paraId="7D3BA941" w14:textId="77777777" w:rsidR="008A7782" w:rsidRDefault="008A7782" w:rsidP="008A7782">
      <w:pPr>
        <w:pStyle w:val="StandardWeb"/>
      </w:pPr>
      <w:r>
        <w:t xml:space="preserve">Meine Zeit ist verflogen, sonst hätte ich gewünscht, euch drittens gezeigt zu haben, wie diese Freude sich kund tun solle. Ich will nur einen oder zwei Winke geben. Die Art, auf welche Viele, die an Weihnacht glauben, das Fest feiern, kennen wir nur zu gut. Dies ist ein christliches Land, nicht wahr? Ich habe das so oft gehört, dass ich denke, es muss wahr sein. Es ist ein christliches Land! Aber das Christentum ist von einer merkwürdigen Art! Nicht nur, dass in der alten Zeit „Christfest das mächtigste Bierfass anbohrt,“ sondern heutzutage müssen die Weihnachtfeiernden notwendig sich darin betrinken. Ich verleumde unsere Landsleute nicht, wenn ich sage, dass Trunkenheit einer der wesentlichsten Punkte in ihrer Christfestfreude ist. Wenn Bacchus zu dieser Zeit geboren wäre, so meine ich, England feiert den Geburtstag dieser verabscheuungswürdigen Gottheit höchst passend, aber sagt mir nicht, dass es die Geburt des heiligen Jesuskindes ist, die sie so sehr feiern. Wird er nicht von Neuem durch solche Lästerung gekreuzigt? Sicherlich, Jesus spricht zu den Gottlosen: „Was hast du meinen Geburtstag zu feiern und meinen Namen zu nennen in Verbindung mit deiner Schwelgerei und Trunkenheit?“ Schande, dass Grund zu solchen Worten vorhanden ist. Zehnfache Schande, dass so viel Grund da ist. </w:t>
      </w:r>
    </w:p>
    <w:p w14:paraId="74D9121B" w14:textId="77777777" w:rsidR="008A7782" w:rsidRDefault="008A7782" w:rsidP="008A7782">
      <w:pPr>
        <w:pStyle w:val="StandardWeb"/>
      </w:pPr>
      <w:r>
        <w:t xml:space="preserve">Ihr könnt diesen Geburtstag das ganze Jahr hindurch feiern, denn es wäre besser, zu sagen, dass er an jedem Tag des Jahres geboren wäre, als an einem bestimmten, denn in Wahrheit wird er in einem geistlichen Sinn an jedem Tag jeden Jahres in einigen Menschenherzen geboren, und das ist für uns ein viel wichtigerer Punkt als die Beobachtung heiliger Tage. Drückt eure Freude zuerst aus, wie die Engel taten, durch öffentlichen Dienst. Unserer Einige sind berufen, zu den Vielen zu reden. Lasst uns in der klarsten und ernstesten Weise den Heiland verkünden und seine Macht, die Menschen zu erretten. Andere von euch können nicht predigen, aber ihr könnt singen. Singt denn eure Lobgesänge, und preist Gott von ganzem Herzen. Seid nicht träge in dein andächtigen Gebrauch eurer Zungen, welche der Ruhm eures Leibes sind, sondern wieder und wieder und wieder erhebt eure Freudengesänge zu dem neugeborenen König. Andere von euch können weder predigen noch singen. Wohlan, dann müsst ihr tun, was die Hirten taten, und was taten sie? Es wird euch zweimal gesagt, dass sie das Wort ausbreiteten. Sobald sie das Kindlein gesehen, machten sie überall bekannt, was ihnen gesagt war und wie sie heimgingen, priesen sie Gott. Dies ist eine der praktischsten Weisen, eure Freude zu zeigen. Heiliges Gespräch ist eben so angenehm vor Gott als Predigten und Gesang. Es war auch Eine da, die wenig sprach, aber desto mehr dachte: „Maria aber behielt all diese Worte und bewegte sie in ihrem Herzen.“ Stille, glückliche Seele, erwäge in deinem Herzen die große Wahrheit, dass Jesus zu Bethlehem geboren ward. Immanuel, Gott mit uns; wäge es, wenn du kannst; blicke wieder und wieder darauf, prüfe die verschiedenen Seiten dieses unschätzbaren Diamanten, und lobe und bete an und liebe und staune und dann bete wieder an dies unvergleichliche Wunder der Liebe. </w:t>
      </w:r>
    </w:p>
    <w:p w14:paraId="46987A70" w14:textId="77777777" w:rsidR="008A7782" w:rsidRDefault="008A7782" w:rsidP="008A7782">
      <w:pPr>
        <w:pStyle w:val="StandardWeb"/>
      </w:pPr>
      <w:r>
        <w:t xml:space="preserve">Zuletzt, geht und tut Anderen Gutes. Wie die Weisen, bringt eure Gaben und opfert dem neugeborenen Könige eures Herzens bestes Gold der Liebe, und Weihrauch des Preises und Myrrhen der Buße. Bringt all' das Beste eures Herzens und etwas von euren Gütern auch, denn dies ist ein Tag froher Botschaft und es wäre ungeziemend, leer vor dem Herrn zu erscheinen. Kommt, und verehrt Gott, geoffenbart im Fleisch, und werdet mit seinem Licht und seiner Lieblichkeit angefüllt durch die Kraft des Heiligen Geistes. Amen. </w:t>
      </w:r>
    </w:p>
    <w:p w14:paraId="629DF26D" w14:textId="77777777" w:rsidR="008A7782" w:rsidRDefault="008A7782" w:rsidP="008A7782">
      <w:pPr>
        <w:pStyle w:val="berschrift1"/>
      </w:pPr>
      <w:r>
        <w:t>Spurgeon, Charles Haddon - Heim zu den Deinen - eine Weihnachtspredigt.</w:t>
      </w:r>
    </w:p>
    <w:p w14:paraId="606A3456" w14:textId="77777777" w:rsidR="008A7782" w:rsidRDefault="008A7782" w:rsidP="008A7782">
      <w:pPr>
        <w:pStyle w:val="StandardWeb"/>
      </w:pPr>
      <w:r>
        <w:rPr>
          <w:rStyle w:val="Fett"/>
          <w:rFonts w:eastAsiaTheme="majorEastAsia"/>
        </w:rPr>
        <w:t>„Gehe hin in dein Haus zu den Deinen, und verkündige ihnen, wie große Dinge dir der Herr getan, und sich Deiner erbarmet hat.“</w:t>
      </w:r>
      <w:r>
        <w:br/>
        <w:t xml:space="preserve">Mk. 5,19. </w:t>
      </w:r>
    </w:p>
    <w:p w14:paraId="6566A0EE" w14:textId="77777777" w:rsidR="008A7782" w:rsidRDefault="008A7782" w:rsidP="008A7782">
      <w:pPr>
        <w:pStyle w:val="StandardWeb"/>
      </w:pPr>
      <w:r>
        <w:t xml:space="preserve">Der Mann, von welchem hier erzählt wird, hat etwas ganz Außerordentliches an sich erfahren. Das Ereignis gehört unter die merkwürdigsten im Leben des Herrn Jesu, und ist so gewaltig, wie irgend etwas, was einer der Evangelisten berichtet. Dieser Elende, der von einer Legion böser Geister besessen war, war in noch weit schlimmere Zustände geraten, als bloße Geistesverwirrung. Er schlug seine Wohnung in den Gräbern auf, wo er Tag und Nacht sich herumtrieb, und war der Schrecken aller Vorüberreisenden. Die Obrigkeit hatte getrachtet, ihn unschädlich zu machen; er war mit Retten und Fesseln gebunden worden, aber in einem Wutanfall hatte er die Fesseln zerrieben und die Ketten abgerissen. Man hatte ihn zu bändigen versucht, aber Niemand konnte ihn zähmen. Er war furchtbarer als die wilden Tiere, denn diese können noch gezähmt werden; aber seine unbändige Natur ergab sich nicht. Er war grausam gegen sich selbst, denn er lief Tag und Nacht umher in den Gräbern und auf die Berge, brüllte und heulte fürchterlich, schlug sich mit Steinen wund und marterte seinen armen Leib auf die entsetzlichste Weise. Der Herr Jesus kam vorüber; er sprach zu den Teufeln: „Fahret aus von ihm.“ Der Mensch war in einem Augenblick geheilt; er fiel vor Jesu nieder; er ward ein vernünftiges Wesen, ein begabter Mensch, ja noch mehr: ein zum Herrn Jesu Bekehrter. Aus Dankbarkeit für seine Erlösung sagte er: „ Herr, ich will dir folgen, wo du hingehest; ich will dein beständiger Begleiter und dein Diener sein.“ „Nein,“ sprach der Herr Jesus, „ich ehre deinen Beweggrund; es ist Dankbarkeit gegen mich; wenn du dich aber dankbar erzeigen willst, so gehe hin in dein Haus und zu den Deinen, und verkündige ihnen, wie große Dinge dir der Herr getan, und sich deiner erbarmet hat.“ „ </w:t>
      </w:r>
    </w:p>
    <w:p w14:paraId="2D38B490" w14:textId="77777777" w:rsidR="008A7782" w:rsidRDefault="008A7782" w:rsidP="008A7782">
      <w:pPr>
        <w:pStyle w:val="StandardWeb"/>
      </w:pPr>
      <w:r>
        <w:t xml:space="preserve">Nun, das führt uns eine wichtige Tatsache zu Gemüte, dass nämlich die wahre Religion die Bande der Familienverwandtschaft nicht soll zerreißen. Die wahre Religion macht selten einen Eingriff in jene geheiligte, ich hätte fast gesagt, göttliche Anstalt, die wir Familie nennen; sie trennt die Menschen nicht von ihren Angehörigen, und entfremdet sie nicht dem eigenen Fleisch und Blut. Der Aberglaube hat solches getan; ein schrecklicher Aberglaube, der sich Christentum nennt, hat die Menschen von ihres Gleichen getrennt; aber wahre Gottesfurcht hat das nie getan. Ja, wenn's mir möglich wäre, so wollte ich den Einsiedler in seiner abgelegenen Hütte aufsuchen und würde zu ihm sagen: „Lieber Freund, wenn du bist, was du zu sein vorgibst, ein treuer Knecht des lebendigen Gottes, und kein Heuchler, wie ich vermute - wenn du wahrhaftig an den Herrn Jesum glaubst und zeigen willst, was er für dich getan hat, so trink deinen Wasserkrug aus, iss dein letztes Stücklein Brot, verlass deine düstere Höhle, wasche dein Angesicht, und löse deinen hänfenen Gürtel; und wenn du dich dankbar erzeigen willst, so gehe hin in dein Haus zu den Deinen, und verkündige ihnen, wie große Dinge dir der Herr getan hat. Kannst du die welken Blätter des Waldes erbauen? Können die wilden Tiere den Gott anbeten lernen, den deine Dankbarkeit sollte zu ehren suchen? Hoffst du etwa diese Felsen zu bekehren, und das Echo in Lobgesänge zu verwandeln? Nein, kehre um; wohne bei den Deinen und unter deiner Freundschaft, suche die Gesellschaft der Menschen wieder auf und komme wieder mit Deinesgleichen zusammen, denn das ist der Weg, wie du deine Dankbarkeit beweisen und dem Herrn wohlgefällig sein kannst.“ Und ich möchte in jedes Kloster gehen und zu den Mönchen sagen: „Kommt heraus, liebe Brüder, kommt heraus! Wenn ihr seid, was ihr zu sein vorgebt, Diener Gottes, so gehet heim zu den Euren. Nichts mehr von dieser sinnlosen Ordensregel! Das ist nicht Christi Ordnung; ihr handelt gar viel anders, als er es wünscht; gehet heim zu den Euren!“ Und zu den barmherzigen Schwestern möchte ich sagen: „Seid barmherzige Schwestern an euren eigenen Schwestern, gehet heim zu den Eurigen; pfleget eure betagten Eltern; machet eure eigenen Häuser zu Klöstern, bleibt nicht hier sitzen, um euren geistlichen Stolz zu nähren und Christi Ordnung zu missachten, welche heißt: „Gehe hin in dein Haus und zu den Deinen.“ „Ja, gehe hin in dein Haus und zu den Deinen, und verkündige ihnen, wie große Dinge der Herr an dir getan und sich deiner erbarmet hat.“ Die Neigung zu einem einsamen und entsagungsvollen Leben, welche von Vielen als eine göttliche Tugend betrachtet wird, ist nichts mehr und nichts weniger als eine Krankheit der Seele. In jenen Zeiten, wo wenig Mitleid herrschte, und darum fast Niemand hilfreiche Hand bot zur Erbauung von Irrenhäusern, da ersetzte der Aberglaube die Nächstenliebe, und törichten Männern und Frauenspersonen war gestattet, nach ihrer krankhaften Laune in abgeschlossener Einsamkeit oder in trägem Müßiggang das Leben zu vergessen. Young hat trefflich gesagt: </w:t>
      </w:r>
    </w:p>
    <w:p w14:paraId="7373B394" w14:textId="77777777" w:rsidR="008A7782" w:rsidRDefault="008A7782" w:rsidP="008A7782">
      <w:pPr>
        <w:pStyle w:val="StandardWeb"/>
      </w:pPr>
      <w:r>
        <w:t xml:space="preserve">„Das beste Zeichen geistiger Gesundheit </w:t>
      </w:r>
      <w:r>
        <w:br/>
        <w:t xml:space="preserve">Sind Lieb' und Wonne in dem Kreis der Seinen.“ </w:t>
      </w:r>
    </w:p>
    <w:p w14:paraId="38BD289B" w14:textId="77777777" w:rsidR="008A7782" w:rsidRDefault="008A7782" w:rsidP="008A7782">
      <w:pPr>
        <w:pStyle w:val="StandardWeb"/>
      </w:pPr>
      <w:r>
        <w:t xml:space="preserve">Teure Freunde, vermeidet vor allen Dingen jene romantischen und überschwänglichen Begriffe von Tugend, welche die Quelle des Aberglaubens und eine Feindschaft wider die Gerechtigkeit Christi sind. Seid nicht ohne natürliche Neigungen, aber liebet besonders jene, die durch Bande des Bluts mit euch verwandt sind. </w:t>
      </w:r>
    </w:p>
    <w:p w14:paraId="4BCB9541" w14:textId="77777777" w:rsidR="008A7782" w:rsidRDefault="008A7782" w:rsidP="008A7782">
      <w:pPr>
        <w:pStyle w:val="StandardWeb"/>
      </w:pPr>
      <w:r>
        <w:t xml:space="preserve">Die wahre Religion kann nicht unvereinbar sein mit der Natur. Sie kann nimmermehr verlangen, dass ich mich der Tränen enthalten soll, wenn mein Busenfreund tot ist. „Jesus weinte“ (Joh. 11, 35. 36.). Sie kann mir das Vorrecht eines freundlichen Lächelns nicht versagen, wenn die Vorsehung günstig auf mich herabsieht; denn auch „Jesus freute sich“ einst „im Geist“, und sprach: „Vater, ich preise dich“ (Luk. 10, 21.). Sie heißt einen Menschen nicht zu Vater oder Mutter sprechen: „Ich bin nicht mehr euer Sohn.“ Sein Christentum, sondern weit unter dem, was wie unvernünftiges Vieh könnte tun, wäre das, was uns veranlassen könnte, uns gänzlich von unsern Mitbrüdern zu trennen, oder unter ihnen zu wandeln, als ob sie gar nicht unsers gleichen wären. Alen, welche meinen, ein Einsiedlerleben sei ein gottwohlgefälliges Leben, möchte ich zurufen: „Es ist der allerärgste Selbstbetrug.“ Allen denen, welche jene für gute Leute halten, welche die Bande des Bluts höhnen, wollen wir sagen: „Das sind die Besten, die diese Bande wert halten.“ Gottesfurcht macht einen Hausvater zu einem bessern Vater, eine Hausmutter zu einer bessern Gattin und Mutter, als sie es vorher war. Sie macht mich von Sohnespflichten nicht frei, sie macht mich zu einem besseren Sohn und meine Eltern zu bessern Eltern. Statt meine Liebe abzuschwächen, gibt sie der Liebe neue Kraft und Nahrung; und den ich zuvor als meinen Vater hochachtete, den liebe ich nun als meinen Bruder und Mitknecht im Herrn; und die ich als meine Mutter ehrte, liebe ich nun noch überdies als eine Schwester im Bunde der Gnade, auf dass sie ewig mir angehöre in der zukünftigen Welt. O! Niemand unter euch lasse sich ja einfallen, dass das Christentum mit dem Familienleben sich hätte in Widerspruch setzen wollen; es ist vielmehr dazu bestimmt, dieses um desto inniger zu gestalten, und ihm eine Dauer zu verleihen, die über Tod und Grab hinausreicht; denn die Gottesfurcht bindet die Familienglieder mit dem Herrn, ihrem Gott, zusammen in das Bündlein des Lebens und vereinigt die verschiedenen Glieder jenseits des dunkeln Stromes. </w:t>
      </w:r>
    </w:p>
    <w:p w14:paraId="5C29BB60" w14:textId="77777777" w:rsidR="008A7782" w:rsidRDefault="008A7782" w:rsidP="008A7782">
      <w:pPr>
        <w:pStyle w:val="StandardWeb"/>
      </w:pPr>
      <w:r>
        <w:t xml:space="preserve">Ich will euch nun geradezu sagen, warum ich obigen Text gewählt habe. Ich dachte in meinem Herzen: Es kommen allzeit viele junge Leute, das Wort Gottes zu hören; sie versammeln sich in dem Hause Gottes, und ihrer Viele sind zu Gott bekehrt worden. Nun ist Weihnachten gekommen, und sie gehen heim zu den Ihrigen. Wenn sie nun heim kommen, so brauchen sie Stoff zur Abendunterhaltung, und solchen wollte ich ihnen bieten, besonders den Neubekehrten. Ich will ihnen Stoff geben zu einem Weihnachts-Abendgespräch; 's mag freilich nicht so kurzweilig sein, wie die „Geschichte von der heil. Pfalzgräfin Genovefa“, aber für Christenleute mag's ebenso anziehend sein. Es sind die Worte: „Gehe hin in dein Haus zu den Deinen, und verkündige ihnen, wie große Dinge dir der Herr getan, und sich deiner erbarmet hat.“ Für meinen Teil wünschte ich, es gäbe zwanzig Christtage im Jahr; der Christtag ist ein rechter Familientag, der große Sabbat des Jahres, wo jedes Kind, jeder Tagelöhner, jeder Handwerker sich seiner Ruhe, seiner stillen Festfreude mit ganzem Herzen hingibt. Wenn Handwerksmeister unter euch sind, so möchte ich sie herzlich bitten, ihren Arbeitern an diesem Tage den vollen Lohn zu vergüten, wie an einem Arbeitstage; ich weiß, dass sie damit ihrem Hause Freude und Segen erkaufen. </w:t>
      </w:r>
    </w:p>
    <w:p w14:paraId="480626C5" w14:textId="77777777" w:rsidR="008A7782" w:rsidRDefault="008A7782" w:rsidP="008A7782">
      <w:pPr>
        <w:pStyle w:val="StandardWeb"/>
      </w:pPr>
      <w:r>
        <w:t xml:space="preserve">Nun aber zu unserm Gegenstand. Wir gehen heim und besuchen unsere Verwandten und Freunde; und da hat Mancher von uns etwas zu erzählen. „Gehe hin in dein Haus zu den Deinen, und verkündige ihnen, wie große Dinge dir der Herr getan und sich deiner erbarmet hat.“ Wir sehen hier erstens: „Was man verkündigen soll;“ zweitens: „Warum man es verkündigen soll;“ und dann drittens: „Wie man es verkündigen soll.“ </w:t>
      </w:r>
    </w:p>
    <w:p w14:paraId="2F0A25B0" w14:textId="77777777" w:rsidR="008A7782" w:rsidRDefault="008A7782" w:rsidP="008A7782">
      <w:pPr>
        <w:pStyle w:val="berschrift2"/>
      </w:pPr>
      <w:r>
        <w:t>I.</w:t>
      </w:r>
    </w:p>
    <w:p w14:paraId="3354ADC6" w14:textId="77777777" w:rsidR="008A7782" w:rsidRDefault="008A7782" w:rsidP="008A7782">
      <w:pPr>
        <w:pStyle w:val="StandardWeb"/>
      </w:pPr>
      <w:r>
        <w:t xml:space="preserve">Was soll man verkündigen. Es sind innere Erfahrungen, um die sich's hier handelt. „Gehe hin in dein Haus zu den Deinen, und verkündige ihnen, wie große Dinge dir der Herr getan, und sich deiner erbarmet hat.“ Ihr sollt nicht nach Hause zurückkehren und anfangen zu predigen. So etwas wird euch nicht befohlen. Ihr sollt nicht anfangen, den oder jenen Gegenstand der Glaubenslehre vorzutragen und andere Personen zu euern Ansichten herüberzuziehen juchen. Ihr sollt auch nicht mit besonderen Glaubenssätzen, die ihr neulich erst kennen gelernt habt, zurückkommen zu den Euren und bei ihnen für eine solche neue Lehre zu werben. Das wird nicht von euch verlangt; wenn ihr mögt, so könnt ihr's tun, es wird euch Niemand daran hindern. Aber ihr sollt heimgehen, nicht um zu verkündigen, was ihr geglaubt habt, sondern was ihr erfahren habt, an euch selber wahrhaftig erfahren; nicht, von welchen großen Dingen ihr gelesen habt, sondern wie große Dinge euch der Herr getan hat; nicht nur, wie Großes ihr gesehen habt geschehen in der Versammlung, und wie große Sünder zu Gott bekehrt worden sind, sondern was der Herr euch getan hat. Und merket wohl: Es gibt gar nichts Anziehenderes, als was ein Mensch von seinen eigenen Erlebnissen erzählt. Der Dichter Virgil wusste das wohl, und darum lässt er weislich den Aeneas seine Geschichte selbst erzählen, und mit den Worten anfangen: „Was ich selbst mit erlebt habe.“ Und wenn ihr darum euren Freunden etwas recht anziehend erzählen wollt, so erzählt es so, dass man herausfühlt, was ihr selbst dabei erfahren und empfunden habt. Verkündiget ihnen, wie ihr einst ein armer, verlorener Sünder wart, wie der Herr euch begegnete, wie ihr eure Knie beugtet und eure Seele vor Gott ausschüttetet, und wie ihr zuletzt aufsprangt mit Jauchzen, weil ihr seine innere Stimme zu euch sagen hörtet: „Ich, ja ich bin's, der deine Sünden ausgetilgt hat um meines Namens willen.“ Verkündiget euren Angehörigen eine Geschichte aus eurer eigenen Erfahrung. </w:t>
      </w:r>
    </w:p>
    <w:p w14:paraId="529B60CA" w14:textId="77777777" w:rsidR="008A7782" w:rsidRDefault="008A7782" w:rsidP="008A7782">
      <w:pPr>
        <w:pStyle w:val="StandardWeb"/>
      </w:pPr>
      <w:r>
        <w:t xml:space="preserve">Dann beachtet wohl, es muss eine Geschichte von der Wirkung der freien Gnade sein. Es heißt nicht: „Verkündige den Deinen, wie große Dinge du selber getan hast,“ sondern: „wie große Dinge dir der Herr getan hat.“ Ein Mensch, der sich immer nur auf den freien Willen des Menschen und auf die Kraft des Geschöpfes beruft, und die Lehre von der Gnade verleugnet, mischt immer sehr viel von seinen eigenen Tun in seine Gnadenerfahrungen hinein; aber der Gnadengläubige, der die großen Hauptwahrheiten des Evangeliums hoch hält, will davon nichts wissen und erklärt: „Ich will verkündigen, was der Herr an mir getan hat.“ Freilich muss ich zuerst erzählen, wie ich vorher beten lernte: </w:t>
      </w:r>
    </w:p>
    <w:p w14:paraId="2DDD19BF" w14:textId="77777777" w:rsidR="008A7782" w:rsidRDefault="008A7782" w:rsidP="008A7782">
      <w:pPr>
        <w:pStyle w:val="StandardWeb"/>
      </w:pPr>
      <w:r>
        <w:t xml:space="preserve">„Gnade war's, die mir die Augen nett, </w:t>
      </w:r>
      <w:r>
        <w:br/>
        <w:t xml:space="preserve">Gnade, die mich Abba rufen hieß.“ </w:t>
      </w:r>
    </w:p>
    <w:p w14:paraId="1631919A" w14:textId="77777777" w:rsidR="008A7782" w:rsidRDefault="008A7782" w:rsidP="008A7782">
      <w:pPr>
        <w:pStyle w:val="StandardWeb"/>
      </w:pPr>
      <w:r>
        <w:t xml:space="preserve">Ich muss auch bekennen, in wie viel Anfechtungen und Leiden der Herr mir beigestanden hat: </w:t>
      </w:r>
    </w:p>
    <w:p w14:paraId="06AB72ED" w14:textId="77777777" w:rsidR="008A7782" w:rsidRDefault="008A7782" w:rsidP="008A7782">
      <w:pPr>
        <w:pStyle w:val="StandardWeb"/>
      </w:pPr>
      <w:r>
        <w:t xml:space="preserve">„In wie viel Not </w:t>
      </w:r>
      <w:r>
        <w:br/>
        <w:t xml:space="preserve">Hat nicht der gnädige Gott </w:t>
      </w:r>
      <w:r>
        <w:br/>
        <w:t xml:space="preserve">Über mich Flügel gebreitet!“ </w:t>
      </w:r>
    </w:p>
    <w:p w14:paraId="7A64A77D" w14:textId="77777777" w:rsidR="008A7782" w:rsidRDefault="008A7782" w:rsidP="008A7782">
      <w:pPr>
        <w:pStyle w:val="StandardWeb"/>
      </w:pPr>
      <w:r>
        <w:t xml:space="preserve">Er erzählt nichts von eigenem Wirken, von eigenen Vorsätzen, Gebeten, Bestrebungen, sondern er schreibt es Alles der Liebe und Gnade des großen Gottes zu, der in Liebe auf die Sünder herniederblickt, und sie zu seinen Kindern macht, zu Erben des ewigen Lebens. So gehe denn heim, o Jüngling, und erzähle die Geschichte vom verlorenen Sohn; gehe heim, du Jungfrau, und schlage dein Tagebuch auf, und erzähle den Deinen Gnadengeschichten. Verkündige ihnen von den mächtigen Taten, der hilfreichen Hand, die Gott aus freier, selbsterwählter, unverdienter Liebe nach euch ausgestreckt hat. Ja, euer Herz und Mund gehe über von einer Geschichte der freien Gnade Gottes, die ihr am heimischen Herd erzählt. </w:t>
      </w:r>
    </w:p>
    <w:p w14:paraId="027A6BDD" w14:textId="77777777" w:rsidR="008A7782" w:rsidRDefault="008A7782" w:rsidP="008A7782">
      <w:pPr>
        <w:pStyle w:val="StandardWeb"/>
      </w:pPr>
      <w:r>
        <w:t xml:space="preserve">Dann war dieses armen Menschen Erzählung eine dankbare Verkündigung. Ich weiß das, denn der Mensch sprach: „Ich will dir verkündigen, wie große Dinge der Herr mir getan hat;“ denn ich will hier bemerken, dass ein dankbarer Mensch stets voll ist von der Größe der Gnade, die ihm Gott erzeigt hat; er denkt stets, dass das, was Gott für ihn getan hat, unermesslich gut und unbeschreiblich groß ist. Wenn ihr eure Geschichte einem eurer Freunde erzählt, so mag er vielleicht zu euch sagen: „Was liegt daran?“ Aber ihr werdet ihm antworten: „Dir liegt wohl wenig daran, dafür aber mir desto mehr. Du sagst: Es ist da nicht viel zu bereuen; aber ich habe es anders gefunden; es ist etwas Großes und Köstliches, dass ich zur Erkenntnis meiner Sündhaftigkeit gekommen bin, und es bekennen kann; sagt ihr auch, es sei etwas Geringes, einen Heiland gefunden zu haben?“ Schau ihnen gerade ins. Gesicht, und sprich: „Hättet ihr ihn auch gefunden, so würdet ihr es nicht so gering achten. Es dünkt euch wenig, dass ich meine Last und Bürde los geworden bin; wenn ihr aber darunter geseufzt, und ihren Druck gespürt hättet, so würde es euch nicht mehr als etwas so Unbedeutendes erscheinen, durch den Aufblick zum Kreuz los und ledig geworden zu sein.“ Verkündige ihnen, dass es etwas Großartiges ist, was du erfahren hast; und haben sie keinen Sinn für solche Größe, so vergieße große Tränen, und verkündige es ihnen mit großem Ernst; dann werden sie hoffentlich glauben, dass du wenigstens dankbar bist, wenn auch sie es nicht sind. Gott gebe, dass ihr etwas Dankenswertes verkündiget; es ist nichts so sehr der Verkündigung wert, als eine Erfahrung aus dankerfüllter Seele. </w:t>
      </w:r>
    </w:p>
    <w:p w14:paraId="2D889DBB" w14:textId="77777777" w:rsidR="008A7782" w:rsidRDefault="008A7782" w:rsidP="008A7782">
      <w:pPr>
        <w:pStyle w:val="StandardWeb"/>
      </w:pPr>
      <w:r>
        <w:t xml:space="preserve">Und endlich muss es etwas sein, was ein armer Sünder erzählt, welcher fühlt, er habe es nicht verdient, was er empfangen hat. „Wie hat er sich deiner erbarmet!“ Es war nicht bloß eine Tat der Güte, sondern eine Tat freier Barmherzigkeit gegen einen Elenden. Ach! ich habe mit eigenen Ohren gehört, wie Menschen ihre Bekehrungsgeschichte und die Entwicklung ihres geistlichen Lebens auf solche Art erzählten, dass mir vor ihnen und vor ihrer Erzählung ekelte, weil sie so von ihren Sünden sprachen, als brüsteten sie sich mit der Größe ihrer Verirrungen; weil sie nicht mit einer Träne des Dankes der Liebe Gottes gedachten, sondern so, als ob sie mit dem Loben Gottes sich selber loben wollten. O! wenn wir von unserer Bekehrung reden, so sollte es immer mit tiefer Bekümmernis geschehen, wenn wir daran gedenken, wie wir zuvor gewandelt haben, aber auch mit inniger Freude und Dankbarkeit, und uns dessen erinnern, wie wenig wir solcher Treue wert waren. Ich predigte einmal über Bekehrung und Erlösung, und ich fühlte bei mir selber (wie es Predigern oft begegnet), dass ich dürre, trockene Worte machte, und es fiel mir schwer aufs Herz; plötzlich fuhr mir der Gedanke durch den Sinn: „Ja, du selber bist ein armer, elender, verlorener Sünder! - sage das, sage das, gerade wie dir's geschenkt wurde; fange an zu verkündigen die Gnade Gottes, wie du glaubst, dass du es selber fühlst.“ Ja da fingen meine Augen an Tränenquellen zu werden; alle Zuhörer, die vorher das Haupt geschüttelt hatten, horchten plötzlich hoch auf, als sie etwas hörten, was der Mensch selber fühlte, und woran sie erkannten, dass es für ihn eine Wahrheit sei, und wär's ihnen auch noch keine. Verkündet eure Erfahrungen, teure Zuhörer, als arme, verlorene Sünder. Gehet nicht zu den Euren und tretet in euer Haus ein mit einer anmaßenden Miene, als wolltet ihr sagen: „Ja, jetzt kommt ein Heiliger heim zu armen Sündern, und will ihnen etwas verkündigen;“ sondern gehe heim als selber sündig; und wenn du eintrittst, so wird die Mutter daran denken, was du früher gewesen bist, und es wird nicht nötig sein, ihr zu sagen, es sei eine Veränderung mit dir vorgegangen - sie wird's schon merken, wenn du nur vierundzwanzig Stunden um sie bist; und vielleicht sagt sie dann zu dir: „Jakob, was ist mit dir geschehen?“ Und wenn sie eine gottesfürchtige Mutter ist, so fängst du ihr an zu erzählen, und ich weiß, wann du schon ein Mann bist, so wirst du dich nicht schämen, wenn ich's jetzt sage: sie schlägt ihren Arm um deinen Hals und küsst dich mit einer Innigkeit wie nie zuvor, denn du bist ihr zum zweiten Mal geboren, nun gehörst du ihr auf ewig an, ob euch gleich der Tod auf kurze Augenblicke auseinanderreißt. </w:t>
      </w:r>
    </w:p>
    <w:p w14:paraId="6D17DB5C" w14:textId="77777777" w:rsidR="008A7782" w:rsidRDefault="008A7782" w:rsidP="008A7782">
      <w:pPr>
        <w:pStyle w:val="berschrift2"/>
      </w:pPr>
      <w:r>
        <w:t>II.</w:t>
      </w:r>
    </w:p>
    <w:p w14:paraId="474753C1" w14:textId="77777777" w:rsidR="008A7782" w:rsidRDefault="008A7782" w:rsidP="008A7782">
      <w:pPr>
        <w:pStyle w:val="StandardWeb"/>
      </w:pPr>
      <w:r>
        <w:t xml:space="preserve">Nun aber zweitens: Warum sollen wir solches verkündigen? Denn ich höre Viele aus dieser Versammlung sagen: „Sehen Sie, ich könnte meine Geschichte jedem Andern eher erzählen, als einem meiner Freunde; ich könnte zu Ihnen aufs Studierzimmer kommen, und Ihnen von dem erzählen, was ich geschmeckt und erfahren habe aus Gottes Wort; aber meinem Vater, meiner Mutter, meinen Brüdern oder meinen Schwestern könnte ich so etwas nicht mitteilen.“ So komme denn; ich will's mit dir versuchen, ob ich dich nicht dazu bewegen kann, auf dass du über Weihnachten heimgehst, und ein Prediger der Gerechtigkeit wirst in deinem Hause und in deiner Heimat. </w:t>
      </w:r>
    </w:p>
    <w:p w14:paraId="1664EC5B" w14:textId="77777777" w:rsidR="008A7782" w:rsidRDefault="008A7782" w:rsidP="008A7782">
      <w:pPr>
        <w:pStyle w:val="StandardWeb"/>
      </w:pPr>
      <w:r>
        <w:t xml:space="preserve">O teure Freunde, verkündiget doch solches, wenn ihr heimkommt. </w:t>
      </w:r>
    </w:p>
    <w:p w14:paraId="38CC1F59" w14:textId="77777777" w:rsidR="008A7782" w:rsidRDefault="008A7782" w:rsidP="008A7782">
      <w:pPr>
        <w:pStyle w:val="StandardWeb"/>
      </w:pPr>
      <w:r>
        <w:t xml:space="preserve">Schon um eures Herrn und Meisters willen. O! ich weiß, dass ihr ihn lieb habt; ich weiß, ihr habt ihn lieb, wenn ihr gewiss wisset, dass er euch geliebt hat. Ihr könnet nicht an Gethsemane denken, nicht an des Heilands blutigen Schweiß, an Gabbatha nicht und an den zerfleischten Rücken Christi, der von den Geißeln verwundet ist; ihr könnet nicht an Golgatha denken, noch an Jesu durchgrabene Hände und Füße, ohne ihn zu lieben; und es ist ein starker Beweggrund, wenn ich euch auffordere: Um des Teuren willen, der euch so sehr geliebt hat, gehet heim und verkündiget es. Wie! Könnt ihr glauben, es sei so viel für uns geschehen, und es nicht verkündigen? Wenn unsern Kindern eine Kleinigkeit erwiesen wird, so steht's keine zwei Minuten an, und schon verkündigen sie ihrer ganzen Gesellschaft: „Der und der hat mir das geschenkt und hat mir so und so viel Liebe erwiesen.“ Und sollten die Kinder Gottes hinter Unmündigen zurückstehen, und nicht auch verkündigen, wie sie errettet wurden, da sie der Hölle zueilten, und wie die erlösende Gnade sie wie einen Brand aus dem Feuer riss? Du liebst Jesum, o Jüngling! Ich binde dir's aufs Gewissen; weigerst du dich, seine Liebe zu dir zu verkündigen? Soll dein Mund verstummen, wenn seine Ehre mit im Spiel ist? Willst du nicht auf allen deinen Wegen den Gott verkündigen, der dich geliebt und den Tod um deinetwillen erduldet hat? „Und er ging hin,“ heißt es von dem leiblich Erlösten in unserer Erzählung, „und fing an auszurufen in den zehn Städten, wie große Dinge ihm Jesus getan hatte; und jedermann verwunderte sich“ (Mk. 5, 20.). </w:t>
      </w:r>
    </w:p>
    <w:p w14:paraId="09DB6D55" w14:textId="77777777" w:rsidR="008A7782" w:rsidRDefault="008A7782" w:rsidP="008A7782">
      <w:pPr>
        <w:pStyle w:val="StandardWeb"/>
      </w:pPr>
      <w:r>
        <w:t xml:space="preserve">Aber, fragen wir weiter, sind eure Angehörigen gottesfürchtig? Dann gehet hin in euer Haus zu den Euern und verkündiget ihnen euer Heil, auf dass sie im Herzen froh werden. Ich erhielt gestern Abend einen kurzen Brief, mit zitternder Hand geschrieben von einem Manne, der über das gewöhnliche Lebensalter hinaus ist und in der Grafschaft Essex lebt. Sein Sohn ist unter des Herrn Beistand durch die Predigt des Wortes Gottes bekehrt worden, und der liebe Mann konnte es nicht über sich gewinnen, er musste dem Prediger schreiben, ihm danken, und vor Allem Gott preisen dafür, dass sein Sohn wiedergeboren ward. „Teurer Freund,“ schreibt er, „ein alter Sünder möchte Ihnen danken, danken vor Allem seinem Gott, dass sein lieber teurer Sohn nun bekehrt ist.“ Der köstliche Brief lautet weiter: „Fahren Sie so fort und der Herr segne Sie in Ihrer Arbeit.“ Noch ein ähnlicher Fall. Letzthin kam ein junges Weib ins Elternhaus auf Besuch. Als ihre Mutter sie sah, sprach, sie zu ihr: „ Liebe Tochter! Wenn mir der Prediger schon ganz London zum Geschenk gemacht hätte, es hätte mich nicht halb so sehr gefreut als das, dass ich denken darf, du seiest wirklich ganz umgewandelt, und lebest nun in der Furcht Gottes.“ Ach, wenn ihr wollt, dass eurer Mutter Herz vor Freuden hüpfe, dass eures Vaters Antlitz glänze, wenn ihr wollt eure Schwester beglücken, über deren liebe Zeilen ihr euch schon so manchmal beim flackernden Schein einer Straßenlaterne gefreut habt - so geht heim und verkündigt eurer Mutter, dass all' ihr Sehnen erfüllt ist, dass ihre Gebete Erhörung gefunden, dass ihr sie um ihrer Liebe zum Herrn willen nicht mehr verlachen wollt, sondern dass ihr wollt mit ihr zum Hause Gottes wallen, denn ihr habt Gott lieb und habt gesprochen: „Dein Volk ist mein Volk, und dein Gott ist mein Gott, und ich hoffe zuversichtlich auch dein Himmel wird mein Himmel sein von nun an bis in Ewigkeit.“ Ach, wie herrlich, wenn hier einer wäre, der also aus der Fremde in seine Heimat zurückkehrte! </w:t>
      </w:r>
    </w:p>
    <w:p w14:paraId="41FDFABE" w14:textId="77777777" w:rsidR="008A7782" w:rsidRDefault="008A7782" w:rsidP="008A7782">
      <w:pPr>
        <w:pStyle w:val="StandardWeb"/>
      </w:pPr>
      <w:r>
        <w:t xml:space="preserve">Ich will euch nun noch etwas erzählen, was dem Herrn Vanderkist, einem Stadtmissionar, widerfuhr, der ganze Abende zubringt, um dem Laster verfallene Personen aufzusuchen und ihnen Errettung aus ihren Jammer zu bringen. Es hatte auf der Straße ein Auflauf von betrunkenen und streitsüchtigen Menschen statt; er trat dazwischen, um sie zu trennen, und wechselte einige Worte mit einem Weibe, das dabei stand und sich über die Unmäßigkeit solcher Menschen höchst missbilligend aussprach. Sie ging eine Strecke mit ihm und fing an, ihm eine solche Geschichte von Elend und Sünde mitzuteilen, wie sie aus ihrer elterlichen Wohnung in Somersetshire hinweggeführt und hierher gebracht worden sei zu ihrer Seele ewigem Schaden. Er hieß sie mit ihm nach Hause kommen, und redete mit ihr von der Furcht und liebe Christi; und was war das Erste, was sie tat, da sie wieder umkehrte zum Pfad der Gottseligkeit und in Christo einen Heiland fand? Sie rief aus: „Jetzt muss ich heim zu den Meinen!“ Die Ihrigen wurden benachrichtigt, sie fuhren ihr bis zur Station Bristol entgegen, und ihr könnt euch kaum vorstellen, was dies für eine selige Begegnung war. Vater und Mutter hatten ihre Tochter verloren und nie wieder von ihr gehört; und nun war sie wieder da, gerettet durch die Einrichtung des Magdalenenstifts, und ihrer Familie aufs Neue geschenkt. Ach! wenn jetzt eine gleich unglückselige Person hier gegenwärtig wäre! Ich weiß es nicht; aber unter so Vielen möchte wohl Eine solche sein. Weib! Hast du dich heimlich von deiner Familie entfernt? Hast du die Deinen schon lange verlassen? „Gehe hin in dein Haus zu den Deinen,“ - ich beschwöre dich darum - ehe denn dein Vater dem Grabe entgegenwankt, ehe seiner Mutter graue Haare auf dem weißen Totenkissen ruhen. Kehre um, ich beschwöre dich! Verkündige ihr, dass du leid trägst über deine Sünden; verkündige ihr, dass dich Gott heimgesucht hat, dass der Prediger zu dir gesagt hat: „Gehe heim zu den Deinen.“ Und wenn du das tust, so will ich mich nicht schämen, solche Dinge gesagt zu haben, ob ihr gleich vielleicht meint, ich hätte gar nichts davon erwähnen sollen: wenn ich aber eine einzige Seele damit gewinne, so will ich Gott dafür preisen ewiglich. „Gehe hin in dein Haus und zu den Deinen; gehe und verkündige ihnen, wie große Dinge dir der Herr getan hat.“ Könnt ihr's euch vorstellen, wie der Besessene, der in unserer Geschichte erwähnt wird, heimkam? Ein furchtbar Rasender war er gewesen, und nun könnt ihr euch denken, wie die Seinen, als sie ihn anklopfen hörten, als sie ihn erblickten, voll Angst und Schrecken einander zuflüsterten: „Ach! da ist er wieder;“ und wie nun die Mutter schnell besonnen eilte und alle Türen verriegelte, weil ihr wahnsinniger, tobsüchtiger Sohn sich wieder blicken ließ. Aber könnt ihr euch auch ihre Freude malen, als der Mensch flehentlich bat: „Liebe Mutter! der Herr Jesus Christus hat mich geheilt; lasset mich ein; ich bin nicht mehr mondsüchtig!“ Und wie der Vater die Türe öffnete, sprach er: „ Vater! ich bin nun nicht mehr, was früher; die bösen Geister sind alle hinweg; ich werde mich nun nie mehr in den Felsklüften umtreiben. Ach, ich möchte euch verkündigen, wie der Herrliche, der meine Erlösung vollbrachte, das Wunder tat, wie er zu den Teufeln sprach: „Fahret aus!“„ und wie sie sich mit einem Sturm ins Meer stürzten, und ich gesund und heil ward.“ Ach, wenn ein Solcher, der von der Sünde besessen gewesen ist, heute hier wäre, und ginge heim in sein Haus zu den Seinen, und verkündigte ihnen seine Erlösung, so kommt's mir vor, das wäre nichts Geringeres. </w:t>
      </w:r>
    </w:p>
    <w:p w14:paraId="478932F3" w14:textId="77777777" w:rsidR="008A7782" w:rsidRDefault="008A7782" w:rsidP="008A7782">
      <w:pPr>
        <w:pStyle w:val="StandardWeb"/>
      </w:pPr>
      <w:r>
        <w:t xml:space="preserve">Noch etwas, teure Freunde! Ich höre Einen von euch sagen: „Ach! wollte Gott, ich könnte zu Hause fromme Angehörige treffen! Aber wenn ich heim komme, so komme ich schlimm an; denn meine Leute gehören zu denen, die Gott nie kannten, und darum auch nie für mich beteten, und mich nie etwas lehrten von göttlichen Dingen.“ Dennoch, o Jüngling, gehe heim zu den Deinen. Und wären sie noch so schlimm, so sind sie doch die Deinen. Ich komme manchmal mit Jünglingen zusammen, die, wenn ich sie nach ihrem Vater frage, mir antworten: „Ach, sehen Sie, ich bin von meinem Vater weggegangen.“ Dann pflege ich zu ihnen zu sagen: „Mensch, gehe vor Allem heim zu deinem Vater, sonst will ich nichts mit dir zu schaffen haben; wenn du mit Vater und Mutter uneins bist, so kann ich mich nicht um dich kümmern; und wären sie noch so schlecht, so bedenke, dass sie dein Vater und deine Mutter sind.“ Gehe denn heim zu den Deinen, und verkündige ihnen, nicht, um sie zu erfreuen, denn sie werden es ohne Zweifel nicht gut aufnehmen, da sie dir zürnen, sondern verkündige ihnen um ihrer eigenen Seelen Heil willen, was dir der Herr Gutes getan hat. Ich hoffe, wenn du ihnen verkündigest, was Gott dir getan hat, so werden sie durch des Heiligen Geistes Leitung also geführt, dass auch sie nach der nämlichen Gnade verlangen. Ich will dir aber einen Rat geben. Verkündige deine Erfahrungen deinen gottlosen Freunden nicht, wenn sie Alle beisammen sind, sie werden dich darob verspotten. Sprich mit Einem nach dem Andern, wenn du sie einzeln treffen kannst, und dann fange an, ihnen das Heil zu verkündigen, so werden sie dir Ernst und Aufmerksamkeit schenken. Es war einmal eine sehr gottesfürchtige Dame, die eine Pension für junge Leute hatte. Das junge Volk war etwas ausgelassen, und sie fand sich veranlasst, ein Wort von Religion fallen zu lassen. Aber kaum berührte sie den Gegenstand, so setzten sich Alle mit lautem Lachen darüber hinweg. Da dachte sie bei sich selber: „Ich habe die Sache am unrechten Ort angepackt.“ Am andern Morgen nach dem Frühstücke, als alle Andern schon fort waren, sagte sie zu Einem: „Mein Lieber, es wäre mir angenehm, wenn ich ein paar Worte mit Ihnen reden könnte“, und sie führte ihn in ein anstoßendes Zimmer, und sprach mit ihm. Am folgenden Morgen machte sie's mit einem Andern ebenso, und so fuhr sie fort, und es gefiel dem Herrn, ihre einfachen Worte auf diese Weise zu segnen; aber ganz gewiss, hätte sie Alle gleichzeitig vorgenommen, sie hätten sie alle ins Gesicht verhöhnt. Sprich mit einem Menschen unter vier Augen. Eine Predigt kann ihn vertreiben, ein Wort in der Stile gewinnt ihn. Ihr könnt das Werkzeug der Bekehrung eines Menschen werden, der oft Gottes Wort verkündigen gehört und darüber gespottet hat; einer sanften Zurechtweisung kann er nicht widerstehen. </w:t>
      </w:r>
    </w:p>
    <w:p w14:paraId="75746BA4" w14:textId="77777777" w:rsidR="008A7782" w:rsidRDefault="008A7782" w:rsidP="008A7782">
      <w:pPr>
        <w:pStyle w:val="StandardWeb"/>
      </w:pPr>
      <w:r>
        <w:t xml:space="preserve">In einem Staate Nordamerikas war ein Ungläubiger, der Gott aufs höchste schmähte, den Sonntag und alle Religionsgebräuche hasste. Die Prediger wussten nicht, was mit ihm anfangen. Sie vereinigten sich zu gemeinschaftlichem Gebet für ihn. Aber besonders machte sich's ein Ältester zur Aufgabe, anhaltend für diesen Menschen zu beten. Darnach setzte er sich zu Pferd und ritt zu des Mannes Werkstätte hinab, denn derselbe war ein Schmied. Er band sein Pferd draußen an und sprach: „Lieber Herr Nachbar, es ist mir ein rechtes Anliegen um Ihre Seligkeit; ich kann Ihnen sagen, Tag und Nacht bete ich um Ihre Erlösung.“ Er wandte sich von ihm und ritt wieder heim. Der Mann ging nach ein paar Minuten in seine Stube hinauf und sagte zu einem vertrauten Freunde: „Da habe ich einen neuen Beweis; soeben ist der Älteste B. da gewesen; er hat sich nicht mit mir herumgestritten; nein, kein Wörtlein hat er gesagt, als: „Ihr Seelenheil liegt mir am Herzen; ich könnt's nicht ertragen, wenn Sie verloren gingen.“ „Ach, der gute Mann, ich kann ihm nichts erwidern;“ und die Tränen rollten über seine rußigen Wangen. Er ging zu seiner Frau, und sprach zu ihr: „Ich halts nimmer aus; ich hab' mich nie um meiner Seelen Heil bekümmert, und da ist ein Ältester, der mich gar nichts angeht, als dass ich ihn stets auslachte; aber der kommt heute zu Pferde zwei Stunden weit, um mir eben zu sagen, dass er um mein Seelenheil bekümmert ist. Bald nachher kommt's ihm vor, es wäre nun an der Zeit, dass er selber auch sich um seine Seligkeit bekümmerte. Er ging in die Kammer, schloss die Türe hinter ihm zu, und fing an zu beten; und des andern Tages war er beim Prediger und schüttete ihm sein Herz aus und fragte ihn, was er tun sollte, damit er selig würde. Ach! dass der ewige Gott doch auch irgend einen von uns in der oder jener Weise zu einem Werkzeuge gebrauchte, dass er möchte </w:t>
      </w:r>
    </w:p>
    <w:p w14:paraId="0E526AD7" w14:textId="77777777" w:rsidR="008A7782" w:rsidRDefault="008A7782" w:rsidP="008A7782">
      <w:pPr>
        <w:pStyle w:val="StandardWeb"/>
      </w:pPr>
      <w:r>
        <w:t xml:space="preserve">„ Verkündigen zu allen Stunden </w:t>
      </w:r>
      <w:r>
        <w:br/>
        <w:t xml:space="preserve">Welch' teuren Heiland er gefunden; </w:t>
      </w:r>
      <w:r>
        <w:br/>
        <w:t xml:space="preserve">Hinweisend auf das Opferblut: </w:t>
      </w:r>
      <w:r>
        <w:br/>
        <w:t xml:space="preserve">Hier ist dein Heil und höchstes Gut!“ </w:t>
      </w:r>
    </w:p>
    <w:p w14:paraId="0AD9821D" w14:textId="77777777" w:rsidR="008A7782" w:rsidRDefault="008A7782" w:rsidP="008A7782">
      <w:pPr>
        <w:pStyle w:val="berschrift2"/>
      </w:pPr>
      <w:r>
        <w:t>III.</w:t>
      </w:r>
    </w:p>
    <w:p w14:paraId="55615B5D" w14:textId="77777777" w:rsidR="008A7782" w:rsidRDefault="008A7782" w:rsidP="008A7782">
      <w:pPr>
        <w:pStyle w:val="StandardWeb"/>
      </w:pPr>
      <w:r>
        <w:t xml:space="preserve">Wir haben nun in Kürze noch den dritten Punkt zu betrachten: „Wie muss solches verkündiget werden?“ Erstens: Verkündige es aufrichtig und wahr. Sage nicht mehr, als was du weißt; trage nicht John Bunyans Worte zur Schau, als ob du dasselbe durchgemacht hättest wie er, wenn's einmal nicht so ist. Erzähle deiner Mutter nicht von Empfindungen, wie sie nur Rutherford empfand. Sage ihr nichts mehr und nichts weniger, als die Wahrheit; denn eine einzige Fliege im Salbengefäß verunreinigt die Salbe, und ein einziges unwahres Wort kann Alles verderben. Bleibe bei der Wahrheit. </w:t>
      </w:r>
    </w:p>
    <w:p w14:paraId="12FAEDE8" w14:textId="77777777" w:rsidR="008A7782" w:rsidRDefault="008A7782" w:rsidP="008A7782">
      <w:pPr>
        <w:pStyle w:val="StandardWeb"/>
      </w:pPr>
      <w:r>
        <w:t xml:space="preserve">Dann erzähle recht demütig. Dünke sich nicht höher, als die Älteren und Erfahreneren; sondern erzähle deine Erfahrungen in aller Bescheidenheit; nicht wie ein Prediger, sondern wie ein Freund und Sohn. Ferner rede ernsthaft. Man soll sehen, dass es dir darum zu tun ist. Rede nicht leichtfertig von geistlichen Dingen; sonst wirst du nichts Gutes verrichten. Mache keinen Witz bei einem Schriftwort; führe die Bibel nicht im Spaß an; denn wenn du das tust, so kannst du reden, bis du stumm wirst, und doch wird's nichts helfen, sobald du im Geringsten Gelegenheit zu lachen gibst, indem du selber das Heilige ins Lächerliche ziehst. O, erzähle mit Ernst. </w:t>
      </w:r>
    </w:p>
    <w:p w14:paraId="3F859F12" w14:textId="77777777" w:rsidR="008A7782" w:rsidRDefault="008A7782" w:rsidP="008A7782">
      <w:pPr>
        <w:pStyle w:val="StandardWeb"/>
      </w:pPr>
      <w:r>
        <w:t xml:space="preserve">Und endlich verkündige deine Erfahrungen mit gottergebenem Sinne. Denke nicht daran, einem Menschen dieselben mitzuteilen, wenn du sie nicht vor Allem deinem Gott und Heiland anvertraust. Wenn du nun am Christtag heimkommst, so zeige dein Antlitz Niemand, bis du vor Gott hingetreten bist. Stehe morgens frühe auf und ringe mit Gott; und wenn die Deinen nicht bekehrt sind, so ringe mit Gott für sie; so wirst du es auch leicht finden, mit ihnen für Gott zu ringen. Kannst du, so suche Einen nach dem Andern auf, und verkündige ihnen dein Heil. Fürchte dich nicht; denke nur, was du etwas Gutes stiften mögest. Bedenke, dass wer eine Seele vom Tode errettet, damit Viele zur Gerechtigkeit weist und glänzen wird wie die Sterne des Himmels ewiglich. Trachte darnach, mit Gottes Hilfe in deiner Familie ein Erretter zu werden, suche deine lieben Brüder und Schwestern zum Herrn Jesus zu führen; so wird es dir einst, wenn ihr euch im Paradies wieder sehet, eine Freude und Wonne sein, zu denken, dass du auch dort bist, und deine Verwandten da sind, die Gott durch deine Vermittlung gerettet hat. Vertraue nicht auf dich selber, aber zage nicht vor dem Vertrauen auf Ihn. Er kann dir die rechten Worte geben. Er kann diese Worte an ihren Seelen segnen, und dich dadurch in den Stand setzen, „dass es Gnade gebe den Hörenden“ (Ephes. 4,29.). </w:t>
      </w:r>
    </w:p>
    <w:p w14:paraId="04343B73" w14:textId="77777777" w:rsidR="008A7782" w:rsidRDefault="008A7782" w:rsidP="008A7782">
      <w:pPr>
        <w:pStyle w:val="StandardWeb"/>
      </w:pPr>
      <w:r>
        <w:t xml:space="preserve">Noch eine kurze, aber liebliche Bemerkung. Bald, bald, teure Freunde, wird der Herr zu dem und jenem von uns sagen: „Gehe heim zu den Deinen.“ Ihr wisst, wo die Heimat ist. Sie ist droben über den Sternen. </w:t>
      </w:r>
    </w:p>
    <w:p w14:paraId="62D9704F" w14:textId="77777777" w:rsidR="008A7782" w:rsidRDefault="008A7782" w:rsidP="008A7782">
      <w:pPr>
        <w:pStyle w:val="StandardWeb"/>
      </w:pPr>
      <w:r>
        <w:t xml:space="preserve">„Wo unsre lieben wohnen, </w:t>
      </w:r>
      <w:r>
        <w:br/>
        <w:t xml:space="preserve">Wo Gott der Heiland herrscht.“ </w:t>
      </w:r>
    </w:p>
    <w:p w14:paraId="4AB6761E" w14:textId="77777777" w:rsidR="008A7782" w:rsidRDefault="008A7782" w:rsidP="008A7782">
      <w:pPr>
        <w:pStyle w:val="StandardWeb"/>
      </w:pPr>
      <w:r>
        <w:t xml:space="preserve">Jener silberhaarige Greis hat alle seine Verwandten zu Grabe geleitet; er hat gesagt: „Ich werde mich wohl zu ihnen versammeln, aber zu mir kehren sie nicht wieder zurück.“ Bald wird sein Herr zu ihm sagen: „Du hast lange genug in diesem Tränental geweilt; gehe heim zu den Deinen!“ O, selige Stunde! O, gesegneter Augenblick, wenn es heißt: „Gehe hin in dein Haus zu den Deinen!“ Und wenn wir nun heimgehen zu den Unsern ins Paradies, was werden wir tun? O, vor Allem werden wir nahen zum Gnadenthron des Lammes und unsere Kronen vor ihm niederwerfen, und ihm, unserm Heiland, dem Herrn über Alles, huldigen. Und was nachher? Dann werden wir den Seligen im Himmel verkündigen, wie große Dinge der Herr uns getan, und sich unser erbarmt hat. Und wird so etwas im Himmel verkündigt? Ist dies die Weihnachtsfreude der Engel? Ja, das ist sie; schon vorher ward's dort verkündigt; was zagt ihr, es nochmals zu verkündigen? Jesus hat's zuvor verkündigt: „Und wenn er heimkommt, rufet er seinen Freunden und Nachbarn und spricht zu ihnen: Freuet euch mit mir, denn ich habe mein Schaf gefunden, das verloren war“ (Luk. 15, 6.). Und du, armes Schaf, wenn du heimkommst, willst du nicht verkündigen, wie dein Hirte sich gesucht und dich gefunden hat? Willst du nicht ruhen auf den grünen Auen des Himmels, und die Geschichte von deiner Versöhnung verkündigen? Willst du nicht mit deinen Brüdern und Schwestern reden, und ihnen verkündigen, wie dich Gott geliebt und heimgeführt hat? Vielleicht sprichst du: „Ach, das ist gar bald erzählt.“ Ja, hienieden wohl; aber dort droben wirst du nicht fertig werden zu preisen die langmütige, bewahrende, errettende Gnade; und wenn du schweigst, um Andere und wieder Andere ihre Führungen verkündigen zu lassen, so wirst du endlich, vielleicht wenn du schon tausend Jahre im Himmel warst, ausrufen müssen: „O ihr Heiligen, ich habe euch noch etwas zu sagen.“ Wiederum werden sie anfangen zu preisen und zu verkündigen, und wieder wirst du sie unterbrechen und ausrufen: „O, Geliebte, ich muss noch einmal Gottes seligmachende Gnade erheben.“ Und so wird ein Lob das andere und ein Lied das andere drängen, und des himmlischen Lobgetönes wird kein Ende sein. </w:t>
      </w:r>
    </w:p>
    <w:p w14:paraId="54DE3A8F" w14:textId="77777777" w:rsidR="008A7782" w:rsidRDefault="008A7782" w:rsidP="008A7782">
      <w:pPr>
        <w:pStyle w:val="StandardWeb"/>
      </w:pPr>
      <w:r>
        <w:t xml:space="preserve">„Gehe hin,“ spricht er bald, „gehe hin in dein Haus zu den Deinen, und verkündige ihnen, wie große Dinge dir der Herr getan, und sich deiner erbarmet hat.“ Wartet eine kleine Weile, harret auf seine Stunde, und bald werdet ihr heimgeholt ins Land der Herrlichkeit, in die Heimat der Seligen, wo Wonne ohne Aufhören dein Teil sein wird. Gott segne euch um seines Namens willen. </w:t>
      </w:r>
    </w:p>
    <w:p w14:paraId="6C795BBC" w14:textId="77777777" w:rsidR="008A7782" w:rsidRDefault="008A7782" w:rsidP="008A7782">
      <w:pPr>
        <w:pStyle w:val="berschrift1"/>
      </w:pPr>
      <w:r>
        <w:t>Steinhäuser, Hermann - Weihnachtspredigt</w:t>
      </w:r>
    </w:p>
    <w:p w14:paraId="06C128B2" w14:textId="77777777" w:rsidR="008A7782" w:rsidRDefault="008A7782" w:rsidP="008A7782">
      <w:pPr>
        <w:pStyle w:val="StandardWeb"/>
      </w:pPr>
      <w:r>
        <w:t xml:space="preserve">Gelobt sei unser Herr, Jesus Christus! </w:t>
      </w:r>
    </w:p>
    <w:p w14:paraId="3B42EFA2" w14:textId="77777777" w:rsidR="008A7782" w:rsidRDefault="008A7782" w:rsidP="008A7782">
      <w:pPr>
        <w:pStyle w:val="StandardWeb"/>
      </w:pPr>
      <w:r>
        <w:t xml:space="preserve">Am ersten Weihnachtsfeiertage 1852. </w:t>
      </w:r>
    </w:p>
    <w:p w14:paraId="11EFF1D2" w14:textId="77777777" w:rsidR="008A7782" w:rsidRDefault="008A7782" w:rsidP="008A7782">
      <w:pPr>
        <w:pStyle w:val="StandardWeb"/>
      </w:pPr>
      <w:r>
        <w:t xml:space="preserve">In die gegenwärtige, äußerlich unfreundliche Zeit fällt das schöne, das Herz erfreuende Weihnachtsfest, das wir nun mit einander feiern. Wohin ist jetzt unser Blick gerichtet? In ein fernes Land und zurück in eine ferne Zeit. Wir sehen vor uns in äußerlich ärmlichen Verhältnissen, in eines Stalles niederem Raume ein schönes, freundliches Bild. Eine Mutter ist es, mit einem neugeborenen Kinde in ihren Armen. Stille, selige Freude blickt aus ihrem Gesichte. Mit dem Ausdruck der zärtlichsten Liebe beugt sie sich zu ihm herab. Frommer, inniger Dank gegen Gott, der es gegeben, und nicht bloß gegeben, sondern zu großen Dingen bestimmt hatte, bewegt ihr Herz. Ein Dank- und Bittgebet steigt von ihren Lippen empor, heiße Segenswünsche für das Kind auf ihrem Schoß erheben sich zu Gottes Thron. Ein rührenderes und an das Göttliche in uns lebhafter erinnerndes Bild kann sich uns kaum darstellen, als das Bild einer liebenden Mutter mit ihrem Kinde in den Armen, mit ihrem Kinde, das sie mehr liebt, als sich selbst, für das sie alles zu geben und zu opfern bereit ist, für das sie, wenn es sein müsste, auch das Leben hingeben würde. Mit herzlicher Teilnahme weilt unser Blick auch auf dem Kinde, das in der Mutterarmen ruhet. Viel schöne Hoffnungen schlummern in ihm einem fröhlichen Erwachen entgegen. Indem wir ein Kind ansehen, eilen unsere Gedanken in die Zukunft hinaus, für die es heranwachsen, in der es wirken und glücklich sein soll. Mit einem Wohlwollen, das durch nichts beeinträchtigt wird, sind wir ihm zugetan. Es hat ja noch niemandem ein Leid zugefügt; es ist unschuldig und rein, und keine Sünde lastet auf seinem Gewissen; seine Hilflosigkeit selbst, in der es noch nicht einmal um Hilfe bitten kann, ist doch die eindringlichste und nicht vergeblich erhobene Bitte um Liebe und Pflege. </w:t>
      </w:r>
    </w:p>
    <w:p w14:paraId="3D1CC235" w14:textId="77777777" w:rsidR="008A7782" w:rsidRDefault="008A7782" w:rsidP="008A7782">
      <w:pPr>
        <w:pStyle w:val="StandardWeb"/>
      </w:pPr>
      <w:r>
        <w:t xml:space="preserve">Darum ist das Weihnachtsfest neben seiner besonderen und hohen Bedeutung zugleich ein Fest, das unsere Herzen den Kindern zuwendet, ein Fest, da Eltern ihren Lieblingen gern eine Freude machen, an ihren fröhlichen Augen, an ihren dankbaren Mienen und Worten ein inniges Wohlgefallen haben. Auch einem Fremden, wenn er in solch einen glücklichen Familienkreis eintritt, wird es wohl in demselben; das Herz geht ihm auf; er wird wieder jung, da die Erinnerung an seine eigene selige Kindheit und ihre frohen Feste in diese glücklichste Zeit seines Lebens ihn zurückversetzt. Und wer möchte es verkennen, dass diese die Fröhlichkeit der Kinder mitfühlende Freude, dieses Herabneigen zu den Kleinen und dieses Zurückversetzen in die eigene Kindheit einen veredelnden Einfluss auf uns ausübt, einen Einfluss, der ganz geeignet ist, dieses gegenwärtige Fest seiner hohen Bedeutung gemäß in würdiger Weise uns feiern zu lassen. </w:t>
      </w:r>
    </w:p>
    <w:p w14:paraId="13533895" w14:textId="77777777" w:rsidR="008A7782" w:rsidRDefault="008A7782" w:rsidP="008A7782">
      <w:pPr>
        <w:pStyle w:val="StandardWeb"/>
      </w:pPr>
      <w:r>
        <w:t xml:space="preserve">Es fehlte auch damals, als Maria das neugeborene Christuskind in ihren Armen hielt, nicht an der mitfühlenden Freude anderer. Eilend waren sie gekommen, das zu sehen, was der Herr ihnen kund getan hatte. Durch die Verkündigung, die sie erhalten hatten, waren sie in eine nahe Beziehung zu dem Kinde getreten. Es war ihnen nicht ein fremdes mehr, wie tausend andere; nicht ein Kind, dessen Leben und zukünftiges Schicksal keine Bedeutung für sie gehabt hätte. Auch sie sollten Teilnehmen an der Verheißung, die auf diesem Kinde ruhte. „Euch ist heute der Heiland geboren, welcher ist Christus, der Herr, in der Stadt Davids!“ so hatte die Stimme gelautet, die sie vernommen hatten. Auch euch ist die Zeit nahe herbeigekommen, die Gott seinem Volke bereitet hat, da sich nun erfüllen soll, was eurer Väter sehnsüchtiges Wünschen war; und dieses Kind ist es, durch das geschehen soll, was er über euch und alle Völker beschlossen hat. </w:t>
      </w:r>
    </w:p>
    <w:p w14:paraId="7AAE70FC" w14:textId="77777777" w:rsidR="008A7782" w:rsidRDefault="008A7782" w:rsidP="008A7782">
      <w:pPr>
        <w:pStyle w:val="StandardWeb"/>
      </w:pPr>
      <w:r>
        <w:t xml:space="preserve">Noch lag es verborgen in der Zukunft Schoß, wie das Heil, das nunmehr in der Geburt Jesu so nahe herzugekommen war, sich verwirklichen würde. Noch waren es nur unbestimmte frohe Gefühle, mit welchen diejenigen, die seiner Geburt sich freuen konnten, der sich entfaltenden Herrlichkeit des erschienenen Heilandes entgegensahen. Zwar würden auch wir, wenn wir unter denen hätten sein können, welche herzutraten, den Neugeborenen und seine Mutter zu schauen, von lebhafter Freude, von Hoffnung und Dank erfüllt vor ihm gestanden und auf ihn geblickt haben. Aber doch sind wir nunmehr, wiewohl wir nicht Teil nehmen konnten an der Freude jener heiligen Stunde, hochbegnadigt vor jenen. Denn das, was damals noch unenthüllt war, ist vor uns offenbar geworden, und das, was jene erst noch als etwas Zukünftiges hofften, ist für uns wirklich herbeigekommen. Wir können den Segen seiner Geburt deutlicher erkennen, als sie, und mit dankbarer Freude ausrufen, gelobt sei unser Herr, Jesus Christus! </w:t>
      </w:r>
    </w:p>
    <w:p w14:paraId="113170FB" w14:textId="77777777" w:rsidR="008A7782" w:rsidRDefault="008A7782" w:rsidP="008A7782">
      <w:pPr>
        <w:pStyle w:val="StandardWeb"/>
      </w:pPr>
      <w:r>
        <w:t>Text: Lukas 2, 1-14.</w:t>
      </w:r>
      <w:r>
        <w:br/>
      </w:r>
      <w:r>
        <w:rPr>
          <w:rStyle w:val="Fett"/>
          <w:rFonts w:eastAsiaTheme="majorEastAsia"/>
        </w:rPr>
        <w:t xml:space="preserve">„Es begab sich aber zu der Zeit, dass ein Gebot vom Kaiser Augustus ausging, dass alle Welt geschätzt würde. Und diese Schatzung war die allererste, und geschah zur Zeit, da Cyrenius Landpfleger in Syrien war. Und jedermann ging, dass er sich schätzen ließe, ein jeglicher in seine Stadt. Da machte sich auch auf Joseph aus Galiläa, aus der Stadt Nazareth, in das jüdische Land, zur Stadt Davids, die da heißt Bethlehem, darum, dass er von dem Hause und Geschlecht Davids war, auf dass er sich schätzen ließe, mit Maria, seinem vertrauten Weibe, die war schwanger. Und als sie daselbst waren, kam die Zeit, dass sie gebären sollte. Und sie gebar ihren ersten Sohn, und wickelte ihn in Windeln, und legte ihn in eine Krippe, denn sie hatten sonst keinen Raum in der Herberge. Und es waren Hirten in derselbigen Gegend auf dem Felde bei den Hürden, die hüteten des Nachts ihrer Herde. Und siehe, des Herrn Engel trat zu ihnen, und die Klarheit des Herrn leuchtete um sie; und sie fürchteten sich sehr. Und der Engel sprach zu ihnen: Fürchtet euch nicht, siehe, ich verkündige euch große Freude, die allem Volk widerfahren wird; denn euch ist heute der Heiland geboren, welcher ist Christus der Herr, in der Stadt Davids. Und das habt zum Zeichen, ihr werdet finden das Kind in Windeln gewickelt, und in einer Krippe liegend. Und alsobald war da bei dem Engel die Menge der himmlischen Heerscharen, die lobten Gott, und sprachen: Ehre sei Gott in der Höhe, und Friede auf Erden, und den Menschen ein Wohlgefallen. </w:t>
      </w:r>
    </w:p>
    <w:p w14:paraId="30C8035C" w14:textId="77777777" w:rsidR="008A7782" w:rsidRDefault="008A7782" w:rsidP="008A7782">
      <w:pPr>
        <w:pStyle w:val="StandardWeb"/>
      </w:pPr>
      <w:r>
        <w:t xml:space="preserve">In der heiligen, geweihten Nacht, da Jesus geboren wurde, war es nur eine kleine Anzahl von Menschen, denen dies größte unter allen Ereignissen bekannt worden war. Heute wird das Andenken daran weit umher durch die ganze Christenheit von Unzähligen mit dankbarer Freude begangen. Die Hirten, welche damals kamen, das Kind zu sehen, hatten nur eine unbestimmte Ahnung von dem Segen, den es bringen sollte. Wir haben mehr als eine Ahnung davon, wir haben ihn selbst, und vermögen es dankend zu preisen, wie hochbegnadigt wir in ihm sind. Wir blicken auf das, was er, der heute geboren wurde, war, und was er tat, und was er wirkte, und rufen dankend aus: </w:t>
      </w:r>
    </w:p>
    <w:p w14:paraId="0435A06A" w14:textId="77777777" w:rsidR="008A7782" w:rsidRDefault="008A7782" w:rsidP="008A7782">
      <w:pPr>
        <w:pStyle w:val="StandardWeb"/>
      </w:pPr>
      <w:r>
        <w:t xml:space="preserve">Gelobt sei unser Herr, Jesus Christus! </w:t>
      </w:r>
    </w:p>
    <w:p w14:paraId="1857BAA2" w14:textId="77777777" w:rsidR="008A7782" w:rsidRDefault="008A7782" w:rsidP="008A7782">
      <w:pPr>
        <w:pStyle w:val="StandardWeb"/>
      </w:pPr>
      <w:r>
        <w:t xml:space="preserve">Das sei der Ausdruck unserer Weihnachtsfreude, dass wir in dankbarer Erinnerung an die Herrlichkeit und den Segen unseres Heilandes sprechen: gelobt sei unser Herr, Jesus Christus! So zu danken und zu sprechen, treibt uns das Herz. Denn </w:t>
      </w:r>
    </w:p>
    <w:p w14:paraId="789F8E33" w14:textId="77777777" w:rsidR="008A7782" w:rsidRDefault="008A7782" w:rsidP="008A7782">
      <w:pPr>
        <w:pStyle w:val="level1"/>
        <w:numPr>
          <w:ilvl w:val="0"/>
          <w:numId w:val="11"/>
        </w:numPr>
      </w:pPr>
      <w:r>
        <w:t>Er ist gekommen in seines Vaters Namen und nicht in seinem eigenen;</w:t>
      </w:r>
    </w:p>
    <w:p w14:paraId="1C1F20F5" w14:textId="77777777" w:rsidR="008A7782" w:rsidRDefault="008A7782" w:rsidP="008A7782">
      <w:pPr>
        <w:pStyle w:val="level1"/>
        <w:numPr>
          <w:ilvl w:val="0"/>
          <w:numId w:val="11"/>
        </w:numPr>
      </w:pPr>
      <w:r>
        <w:t>Er wirkte in der Kraft dessen, der ihn gesandt hat;</w:t>
      </w:r>
    </w:p>
    <w:p w14:paraId="7140162A" w14:textId="77777777" w:rsidR="008A7782" w:rsidRDefault="008A7782" w:rsidP="008A7782">
      <w:pPr>
        <w:pStyle w:val="level1"/>
        <w:numPr>
          <w:ilvl w:val="0"/>
          <w:numId w:val="11"/>
        </w:numPr>
      </w:pPr>
      <w:r>
        <w:t>Er führt uns dorthin, von dannen er gekommen ist.</w:t>
      </w:r>
    </w:p>
    <w:p w14:paraId="429F4E2E" w14:textId="77777777" w:rsidR="008A7782" w:rsidRDefault="008A7782" w:rsidP="008A7782">
      <w:pPr>
        <w:pStyle w:val="berschrift2"/>
      </w:pPr>
      <w:r>
        <w:t>I.</w:t>
      </w:r>
    </w:p>
    <w:p w14:paraId="74871D8A" w14:textId="77777777" w:rsidR="008A7782" w:rsidRDefault="008A7782" w:rsidP="008A7782">
      <w:pPr>
        <w:pStyle w:val="StandardWeb"/>
      </w:pPr>
      <w:r>
        <w:t xml:space="preserve">„Ich bin gekommen in meines Vaters Namen,“ so sagte er selbst, und schmerzlich bewegt durch den Hinblick auf diejenigen, die ihn verwarfen, fügt er hinzu: „und ihr nehmet mich nicht an. So ein anderer wird in seinem eigenen Namen kommen, den werdet ihr annehmen.“ Sind auch wir unter denen, die ihn verwerfen? Nein, die ihn verwerfen, sind nicht hier unter uns. Dank sei Gott, dass wir einstimmen können in den Zuruf, mit dem ihn das Volk bei seinem Einzuge in Jerusalem begrüßte: „Gelobt sei, der da kommt im Namen des Herrn!“ Im Namen des Herrn ist er gekommen, und nicht in seinem eigenen; im Namen des Herrn geschah einst seine Ankunft auf der Erde, da er als schwaches Kind geboren wurde. Ihm galten die Verheißungen, die schon längst aus dem Munde der Propheten ergangen und an die Väter des damals lebenden Geschlechtes gerichtet worden waren. Von Abraham an, dem verheißen worden war, dass durch seinen Samen alle Geschlechter auf Erden gesegnet werden sollten, und von Moses an, der verkündet hatte: „einen Propheten wird euch Gott erwecken aus euren Brüdern, den sollt ihr hören,“ bis herab auf die Propheten, die immer deutlicher, immer bezeichnender auf ihn hinwiesen, geht durch die Zeit vor ihm eine fortschreitende Reihe von Verheißungen eines Heilandes, den Gott senden würde, sein Volk Israel zu erlösen, und durch dies sein Volk auch allen andern Völkern das Heil zu bringen. </w:t>
      </w:r>
    </w:p>
    <w:p w14:paraId="7E85275F" w14:textId="77777777" w:rsidR="008A7782" w:rsidRDefault="008A7782" w:rsidP="008A7782">
      <w:pPr>
        <w:pStyle w:val="StandardWeb"/>
      </w:pPr>
      <w:r>
        <w:t xml:space="preserve">So kam er von ihm gesendet, in seinem Namen und Auftrage, und was er brachte, das brachte er als eine Gabe von Gott und nicht als seine eigene. Würden wir wohl auch seine Ankunft auf Erden mit dankbarer Freude begrüßen können, wenn seine Geburt nichts anderes gewesen wäre, als die Geburt der unzähligen andern Kinder, die äußerlich ebenso, wie er, in das Leben eintreten? wenn er keinen Auftrag von oben gehabt hätte, das Wort der Wahrheit zu verkünden, keine Sendung von oben, aus der Knechtschaft der Sünde uns zu erlösen? wenn er sich selbst aus eigener Machtvollkommenheit diese Sendung an die Menschen angemaßt hätte? er, der da sagte, dass er vom Vater ausgehe in die Welt, nicht vom Vater ausgegangen wäre, sondern von sich selbst? Dann würde der heutige Tag nicht ein Tag hoher, festlicher Freude sein; ohne erhebende Feier, ohne Gesang und Gebet und feierlichen Ruf der Glocken würde er vorübergehen. </w:t>
      </w:r>
    </w:p>
    <w:p w14:paraId="55446B9C" w14:textId="77777777" w:rsidR="008A7782" w:rsidRDefault="008A7782" w:rsidP="008A7782">
      <w:pPr>
        <w:pStyle w:val="StandardWeb"/>
      </w:pPr>
      <w:r>
        <w:t xml:space="preserve">Was wollten wir auch festlich feiern? Die Geburt eines Kindes? Es werden tausend und Millionen Kinder geboren, und niemand denkt daran, den Tag ihrer Geburt durch öffentliche Feier auszuzeichnen. Die Geburt des Jesuskindes, das später hervortrat als Lehrer und Wohltäter seines Volkes, aber im Kampf mit seinen Feinden unterlegen ist? Wenn er aber nicht von Gott gesendet war, was hilft uns dann seine Lehre und sein Leiden und Sterben? Welche Bürgschaft haben wir dann, dass wir unser Vertrauen darauf setzen und unsere seligsten Hoffnungen darauf gründen können? Wenn ein Mensch zu dem andern kommt in seinem eigenen Namen, so kommt zu dem schwachen, dem irrenden und sündhaften Menschen ein anderer, der eben dasselbe ist, der ebenso del menschlichen Schwachheit und dem Irrtum und der Sünde unterworfen ist; so kommt zu dem Zweifelnden einer, der selbst in Ungewissheit wandelt; zu dem nach Licht und heller Erkenntnis Verlangenden einer, der selbst kein anderes Licht leuchten lassen kann, als ein menschliches, das nicht in die Tiefe hinabdringt und nicht zur Höhe hinanreicht; zu dem der Erlösung Bedürftigen und nach ihr sich Sehnenden einer, der es selbst noch bedarf, erlöst zu werden und von der Gnade Gottes Vergebung für seine Sünden zu empfangen. </w:t>
      </w:r>
    </w:p>
    <w:p w14:paraId="3CE12281" w14:textId="77777777" w:rsidR="008A7782" w:rsidRDefault="008A7782" w:rsidP="008A7782">
      <w:pPr>
        <w:pStyle w:val="StandardWeb"/>
      </w:pPr>
      <w:r>
        <w:t xml:space="preserve">Wäre nun Christus ein solcher gewesen, so würde uns seine Ankunft auf Erden keinen Gewinn gebracht haben; so wären wir noch in unseren Sünden und in unserer Hoffnungslosigkeit; so stände er mitten unter und neben uns, aber nickt zugleich auch über uns; so wäre er uns gleich, aber nicht auch überlegen; so wäre er ein Bote an uns, aber nicht vom Himmel, sondern von sich selbst. Würden wir dann wohl um ihn, als um unser Haupt, uns freudig versammeln? würden wir uns dann nach seinem Namen nennen? würden wir dann in unserer Betrübnis und in unserer Freude, in unserer Hoffnung und in unserer Sorge zu ihm kommen und sein Wort suchen? würden in alter Zeit seine Jünger so fest an ihm gehangen haben, dass sie lieber in Leid, in Verbannung, in Gefangenschaft, in Armut, in den Tod gegangen wären, als dass sie von ihm gelassen hätten? Wir würden kein Reich Gottes, wir würden keine Kirche Christi auf Erden haben, wir würden auch heute nicht versammelt sein und Gottes Gnade preisen, der uns diesen Tag gemacht hat, da mit der Geburt Jesu ein heller Strahl des himmlischen Lichtes und der göttlichen Offenbarung herein in unser Leben geleuchtet hat, da in ihm der geboren wurde, zu dem wir dankend und bewundernd, vertrauend und hoffend hinaufblicken, der uns gleich war in allen Dingen und doch von dem Apostel das Ebenbild des göttlichen Wesens genannt wird. Darum: gelobt sei unser Herr, Jesus Christus! </w:t>
      </w:r>
    </w:p>
    <w:p w14:paraId="23F578BF" w14:textId="77777777" w:rsidR="008A7782" w:rsidRDefault="008A7782" w:rsidP="008A7782">
      <w:pPr>
        <w:pStyle w:val="berschrift2"/>
      </w:pPr>
      <w:r>
        <w:t>II.</w:t>
      </w:r>
    </w:p>
    <w:p w14:paraId="1B25EE9D" w14:textId="77777777" w:rsidR="008A7782" w:rsidRDefault="008A7782" w:rsidP="008A7782">
      <w:pPr>
        <w:pStyle w:val="StandardWeb"/>
      </w:pPr>
      <w:r>
        <w:t xml:space="preserve">Er kam von Gott; er wirkte nunmehr auch in der Kraft dessen, der ihn gesandt hat. Sein Eintritt in das Leben ist mit himmlischem Glanze umgeben. Die Stimmen, die vom Himmel ertönten, die Klarheit, welche in die dunkle Nacht hineinleuchtete, erfüllt unser Herz mit frohen Ahnungen. Ein noch höherer Glanz umgab ihn, als er später aus der Verborgenheit seines zurückgezogenen Lebens hervortrat, und in dem Namen dessen wirkte, der ihn gesendet hatte. Segnend war schon sein äußeres Kommen, das Berühren seiner Hand, das Wort aus seinem Munde. Wie mancher Leidende unserer Zeit mag schon im Stillen bei sich geseufzt haben, wenn doch jetzt der Herr unter uns wandelte, dass ich zu ihm eilen, dass ich ihn bitten könnte, sprich nur ein Wort, so werde ich, oder mein Sohn, meine Tochter gesund; lege deine Hand auf meine Augen, auf mein Herz; nimm mein Gebrechen hinweg, so will ich dich loben und preisen, dich und den, der dich gesendet hat. Ja, manch Helles Freudenlicht würde er anzünden in niederer Hütte und in hohem Palast, wenn er käme, wie sonst, heilend und segnend. Aber das war nur das Geringere in seiner Wirksamkeit. </w:t>
      </w:r>
    </w:p>
    <w:p w14:paraId="193FAB7E" w14:textId="77777777" w:rsidR="008A7782" w:rsidRDefault="008A7782" w:rsidP="008A7782">
      <w:pPr>
        <w:pStyle w:val="StandardWeb"/>
      </w:pPr>
      <w:r>
        <w:t xml:space="preserve">Es ist ein noch schöneres und helleres Freudenlicht, das er . angezündet hat, und das noch leuchtet und erfreuet, in jedem Hause, in jedem Herzen, da man ihn voll Sehnsucht herbeiruft und willkommen heißt. Was er einst denen sagte, die Johannes der Täufer aus seinem Gefängnisse an ihn mit der Frage gesendet hatte: „bist du, der da kommen soll, oder sollen wir eines andern warten?“ das ist auch noch zu uns gesagt: „die Blinden sehen, und die Lahmen gehen, die Aussätzigen werden rein, und die Tauben hören, die Toten stehen auf, und den Armen wird das Evangelium gepredigt; und selig ist, der sich nicht an mir ärgert.“ Es gibt eine Blindheit, die beklagenswerter ist, als die der leiblichen Augen; und einen Tod, der trauriger ist, als der Tod unsers Leibes. Es gibt Gesunde an ihren Gliedern, und können nicht wandeln; die keiner ärztlichen Hilfe für ihr Ohr bedürfen, und doch nicht Hörens die reich sind an Gütern dieser Welt, und doch arm und bloß, die darben müssen und Mangel leiden an dem, was das Köstlichste ist. Denen nahet er als Arzt und Helfer. Dass doch alle ihn annehmen möchten, um von ihm sich helfen zu lassen. Doch, mögen viele es nicht tun, wir weisen ihn nicht zurück, sondern wir begrüßen mit Dank und Sehnsucht seine gnadenreiche Ankunft. </w:t>
      </w:r>
    </w:p>
    <w:p w14:paraId="3AA2CBED" w14:textId="77777777" w:rsidR="008A7782" w:rsidRDefault="008A7782" w:rsidP="008A7782">
      <w:pPr>
        <w:pStyle w:val="StandardWeb"/>
      </w:pPr>
      <w:r>
        <w:t xml:space="preserve">Licht ist das Wesen, das ihn umgibt, in dem er wandelt, und das er verbreitet. Gleichwie seine Ankunft in die Welt durch die Klarheit des Herrn bezeichnet war, so war es auch sein Leben in der Welt. Er selbst spricht: „ich bin das Licht der Welt, wer mir nachfolget, der wird nicht wandeln in Finsternis.“ Und so ist er auch uns das Licht der Welt, in welchem wir wandeln, und so ist es seine Klarheit, in welcher wir das Herabwirken Gottes und unsere eigene Bestimmung erkennen. Jetzt blicken wir um uns, und die Welt ist uns nicht ein unerklärbares Durcheinanderwirken von bewusstlosen Kräften und zufälligen Entwickelungen, sondern es ist alles Ordnung und Plan und weise Leitung von oben. Jetzt schauen wir hinauf zum Himmel, und es ist uns nicht ein unendlicher und leerer Raum, da niemand fühlt und lebt und waltet; sondern er ist uns der Sitz der allerbarmenden Liebe, der Liebe dessen, der herniederschauet in der Menschen Herzen, ihren Kummer zu lindern und ihre Freude zu heiligen. Wir schauen auf den Pfad, den wir wandeln, und es ist nicht ein planlos angelegter Weg, den wir gehen, ohne zu wissen wohin, und auf dem wir uns bewegen, ohne zu wissen warum: sondern ein herrliches Ziel sehen wir aufgerichtet; wir vernehmen in uns ein heiliges Gesetz, das uns gebietet, diesen Weg zu wandeln und keinen andern, und vernehmen Stimmen von oben, die uns, da wir auf ihm wandeln, rufen und ermuntern, stärken und trösten. Werden wir matt, brennt die Sonne mit heißem Schein, ladet der Schatten zur Ruhe und die Früchte, die seitab stehen, den Weg zu verlassen: siehe, vor uns wandelt der Herr und spricht, folge mir nach, ich will dich erquicken und deine Kraft stärken. Wenn der Staub des Weges uns bedeckt, wenn wir niedergefallen sind, er richtet uns wieder auf und machet uns rein von aller Befleckung der Sünde. Wenn wir zagen, es möchte Abend werden, ehe wir das Ziel erreichen, und die Nacht uns überraschen, ehe wir zur sichern Herberge gelangen: er ruft uns zu, fürchte dich nicht auf deinem Wege, ich leite dich zur grünen Aue; die Ruhe, die du suchest, wirst du finden, den Frieden, nach dem du verlangst, will ich dir geben. Ich bin bei dir, du wohnest in mir, so wirst du, wenn du die irdische Behausung verlassen musst, nicht ängstlich nach einer andern Wohnung fragen. Du wirst nichts mehr fürchten, denn überall, wo du bist, ist Gott bei dir, deine Fülle und dein Frieden und dein Reichtum. </w:t>
      </w:r>
    </w:p>
    <w:p w14:paraId="1276240F" w14:textId="77777777" w:rsidR="008A7782" w:rsidRDefault="008A7782" w:rsidP="008A7782">
      <w:pPr>
        <w:pStyle w:val="berschrift2"/>
      </w:pPr>
      <w:r>
        <w:t>III.</w:t>
      </w:r>
    </w:p>
    <w:p w14:paraId="59520892" w14:textId="77777777" w:rsidR="008A7782" w:rsidRDefault="008A7782" w:rsidP="008A7782">
      <w:pPr>
        <w:pStyle w:val="StandardWeb"/>
      </w:pPr>
      <w:r>
        <w:t xml:space="preserve">Darum auch, wenn wir in die Zukunft blicken, sprechen wir voll Dank und Freude, gelobet sei unser Herr, Jesus Christus! Denn er führet uns dorthin, von dannen er gekommen ist. Der Mensch bleibt nicht, auch wenn er es möchte. Und wenn jemand das ganze Jahr hindurch in seiner Wohnung bliebe, und nicht mit einem Schritte dieselbe verließe, er bleibt nicht wo er ist, er ist in fortwährender Bewegung und Veränderung, wie ein Wanderer auf seinem Wege. Er führet sich selbst und er wird geführt. Die Menschen führen ihn. Sie führen ihn zu Freude und Schmerz, und oft wissen sie selbst nicht, wohin. Die Eltern sorgen für das Kind, wollen eine glückliche Zukunft ihm bereiten. Aber ob es ihnen gelingen werde, das wissen sie nicht. Die Freunde und Bekannten laden uns zu sich, an ihren frohen und an ihren traurigen Tagen Teil zu nehmen. Die Geschwister und Gatten wandeln mit einander auf dem Wege. Aber weder die Richtung, noch die Dauer, noch das Ende des Weges haben sie in ihrer Gewalt. Wir selbst führen uns. Wohin? Ost wandeln wir den rechten Weg, oft verfehlen wir ihn in unserer Kurzsichtigkeit und Verblendung. Das Leben selbst, die Zeit führet uns von dannen. Die Wege der Zukunft sind uns verborgen. Nur das eine ist uns klar und gewiss, an einer Grube, wenige Ellen tief in die Erde gegraben, wird unser Weg zuletzt ankommen und dort sein Ende finden. Ein Hügel wölbt sich über uns. Ob über denselben hinaus ein Weg in das Unsichtbare weiter führt, wer weiß es? Fleisch und Blut können es uns nicht sagen. </w:t>
      </w:r>
    </w:p>
    <w:p w14:paraId="3B1FC0ED" w14:textId="77777777" w:rsidR="008A7782" w:rsidRDefault="008A7782" w:rsidP="008A7782">
      <w:pPr>
        <w:pStyle w:val="StandardWeb"/>
      </w:pPr>
      <w:r>
        <w:t xml:space="preserve">Preis und Dank sei Gott, dass wir noch einen andern Führer durch unser Leben haben; einen Begleiter, den viele nicht sehen, weil ihre Augen gehalten sind; der uns aber sichtbar ist, und dessen freundliches Angesicht wir erblicken, dessen Ruf wir hören, dessen Wink wir folgen, dessen Hand wir ergreifen und so sicher wandeln. Ein frommer Christ ist nie ohne seinen Herrn und Meister, seinen Führer durch dies Erdenleben, und getröstet vertraut er seiner Leitung, denn er weiß, wohin sie gerichtet ist. Er führt uns dorthin, von dannen er zu uns gekommen ist. Er kam zu uns, nicht bloß, wie ein schwaches Kind in die Welt kommt, aus seiner Mutter Schoß. Dann hätte er auch kein anderes Ende seines Weges, als ein irdisches, als der Erde Schoß, die unser aller Mutter ist. Er kam auch von oben, vom Himmel herab. Von dorther, wo die Unvollkommenheit der Erde nicht ist, wo keine Schmerzenstränen geweint werden, wo keine Sorge um des Leibes Nahrung und Notdurft bekümmert; sondern wo der von Gott geborene Geist zu seiner Herrlichkeit sich entfaltet, wo neue und schönere Offenbarungen vor dem staunenden Blicke sich ausbreiten, wo die Sünde keinen Platz findet in den Herzen der Seligen und der Tod verschlungen ist in den Sieg: von dorther ist er gekommen, dort war seine Heimat, und dorthin sollen wir ihm nachfolgen, dorthin von ihm geleitet werden, auf dass wir die Herrlichkeit schauen, die ihm sein Vater gegeben hat. </w:t>
      </w:r>
    </w:p>
    <w:p w14:paraId="4C390F8D" w14:textId="77777777" w:rsidR="008A7782" w:rsidRDefault="008A7782" w:rsidP="008A7782">
      <w:pPr>
        <w:pStyle w:val="StandardWeb"/>
      </w:pPr>
      <w:r>
        <w:t xml:space="preserve">Von dem Vater ist er ausgegangen in die Welt und nicht von sich selbst. Von dem Vater, der allenthalben ist, in uns und um uns, aber auch droben in der Höhe und jenseits in dem Reiche des Lichts und der Vollendung, ist er zu uns gekommen, zu uns, die wir des Vaters Kinder waren und wussten es nicht, auf dass wir erkennten, wem wir angehören, und wessen Arme es sind, die uns liebreich empfangen werden. Er der Erstgeborene führt uns, seine Brüder und Schwestern, aus der Fremde ins Vaterhaus, in dem uns schon von Anbeginn eine Stätte bereitet ist. Wie freuen wir uns nunmehr seiner gnadenreichen Ankunft! Wir sind nicht mehr einsam und verlassen auf unserer irdischen Wallfahrt, nicht auf uns selbst allein, noch auf der schwachen Menschen Hilfe angewiesen. Sondern wir wandeln in der Kraft des Höchsten. Gläubig und verlangend richten wir unsere Blicke zum Himmel empor, denen nach, die uns vorausgegangen sind; und zagen nicht, wenn des Lebens Stürme uns heftig umbrausen, und klagen nicht, wenn des Lebens Sonne den Mittag überschritten hat, und tiefer und immer tiefer hinabsinkt. Denn aus der Tiefe führet der Weg aufwärts in die Höhe, und der Engel Gesang wird auch der unsere: „Ehre sei Gott in der Höhe, und Friede auf Erden, und den Menschen ein Wohlgefallen!“ Amen. </w:t>
      </w:r>
    </w:p>
    <w:p w14:paraId="44166AB1" w14:textId="77777777" w:rsidR="008A7782" w:rsidRDefault="008A7782" w:rsidP="008A7782">
      <w:pPr>
        <w:pStyle w:val="berschrift1"/>
      </w:pPr>
      <w:r>
        <w:t>Textor, Gustav Adolph - Am 1. Weihnachtstage.</w:t>
      </w:r>
    </w:p>
    <w:p w14:paraId="2B07D34E" w14:textId="77777777" w:rsidR="008A7782" w:rsidRDefault="008A7782" w:rsidP="008A7782">
      <w:pPr>
        <w:pStyle w:val="StandardWeb"/>
      </w:pPr>
      <w:r>
        <w:t>Ich steh' an Deiner Krippe hier,</w:t>
      </w:r>
      <w:r>
        <w:br/>
        <w:t>Jesulein, mein Leben!</w:t>
      </w:r>
      <w:r>
        <w:br/>
        <w:t>Ich komme, bring' und schenke Dir,</w:t>
      </w:r>
      <w:r>
        <w:br/>
        <w:t>Was Du mir hast gegeben:</w:t>
      </w:r>
      <w:r>
        <w:br/>
        <w:t>Nimm hin, es ist mein Geist und Sinn,</w:t>
      </w:r>
      <w:r>
        <w:br/>
        <w:t>Herz, Seel' und Mut, nimm Alles hin,</w:t>
      </w:r>
      <w:r>
        <w:br/>
        <w:t xml:space="preserve">Und lass Dir's Wohlgefallen: Amen! </w:t>
      </w:r>
    </w:p>
    <w:p w14:paraId="66422A5B" w14:textId="77777777" w:rsidR="008A7782" w:rsidRDefault="008A7782" w:rsidP="008A7782">
      <w:pPr>
        <w:pStyle w:val="StandardWeb"/>
      </w:pPr>
      <w:r>
        <w:t xml:space="preserve">Geliebte Christen! Heute ist unser Heiland, Jesus Christus, Gottes Sohn, wahrer Mensch geboren. „Gelobet sei der Herr der Gott Israels, denn er hat besucht und erlöset sein Volk.“ „Was der alten Väter Schar höchster Wunsch und Sehnen war, und was sie prophezeit, ist erfüllt nach Herrlichkeit.“ Christus der Weltheiland ist Mensch geworden, der Sohn Gottes, der vom Vater in Ewigkeit geboren ist. Die Engel freuen sich und lobsingen Gott, und wir dürfen nicht schweigen, denn auch uns ist ein Heiland geboren, welcher ist Christus, der Herr in der Stadt Davids. Möchte doch Christus in unser Aller Herzen eine Gestalt gewinnen! Wir feiern Feste mit Singen, Beten und Verkündigen des heiligen Evangeliums, wir dienen Gott mit Psalmen und Lobgesängen, die unser Mund ihm als Opfer darbringt; lasst uns auch Feste feiern, lasst uns insbesondere auch das heutige Fest feiern mit herzlicher Hingebung in die Hand unsres Gottes, der uns erlöst hat, mit aufrichtiger Buße und Bekehrung von den Sünden, lasst uns Gott dienen mit festem Glauben an sein heiliges Wort, mit aufrichtiger Erneuerung unsers Sinnes und Wandels. Denn dazu hat er uns erlöset, dass wir ihm dienen sollen ohne Furcht unser Leben lang, in Heiligkeit und Gerechtigkeit, die ihm gefällig ist. </w:t>
      </w:r>
    </w:p>
    <w:p w14:paraId="135FC8CB" w14:textId="77777777" w:rsidR="008A7782" w:rsidRDefault="008A7782" w:rsidP="008A7782">
      <w:pPr>
        <w:pStyle w:val="StandardWeb"/>
      </w:pPr>
      <w:r>
        <w:t xml:space="preserve">Wir haben in diesen festlichen Tagen sehr große und heilige Wahrheiten unsers christlichen Glaubens zu betrachten, Geheimnisse Gottes, die er geoffenbart hat zum Heile unsrer Seelen. Aber die heiligen Wahrheiten Gottes haften und wohnen nicht in unheiligen Herzen. Wir können nicht glauben, wir können uns nicht erbauen in Gott, wenn wir nicht zugleich unser Innerstes reinigen, die Finsternis vertreiben und das göttliche Licht mit geheiligtem Sinne aufnehmen. Was würde es für eine Weihnachtsfeier sein, wenn wir nicht von unsern Sünden lassen wollten? Es würde eine Feier ohne Glauben, ohne Freude in dem Herrn, ohne Dank, ohne Liebe, ohne Hoffnung sein, und das ist keine Feier; wir würden mit hörenden Ohren nichts Göttliches hören, und unsre Herzen würden nichts vernehmen. Darum bereitet nun sein tüchtig den Weg dem großen Gast, macht alle Steige richtig, lasst Alles, was er hasst. </w:t>
      </w:r>
    </w:p>
    <w:p w14:paraId="5CA6BE27" w14:textId="77777777" w:rsidR="008A7782" w:rsidRDefault="008A7782" w:rsidP="008A7782">
      <w:pPr>
        <w:pStyle w:val="StandardWeb"/>
      </w:pPr>
      <w:r>
        <w:t xml:space="preserve">Wir wollen heute nach Anleitung, unsers Vespertextes erwägen, wer der große Gast ist, der uns geboren ist, und erflehen uns dazu im stillen Gebete den Segen Gottes, wenn wir noch vorher den 6. Vers aus dem Liede: „Warum willst du draußen stehen,“ welcher anhebt: „Aller Trost und alle Freude,“ mit einander werden gesungen haben. </w:t>
      </w:r>
    </w:p>
    <w:p w14:paraId="03D9D708" w14:textId="77777777" w:rsidR="008A7782" w:rsidRDefault="008A7782" w:rsidP="008A7782">
      <w:pPr>
        <w:pStyle w:val="StandardWeb"/>
      </w:pPr>
      <w:r>
        <w:t>Vespertext: Johannis 1, 1-5.</w:t>
      </w:r>
      <w:r>
        <w:br/>
      </w:r>
      <w:r>
        <w:rPr>
          <w:rStyle w:val="Fett"/>
          <w:rFonts w:eastAsiaTheme="majorEastAsia"/>
        </w:rPr>
        <w:t>Im Anfang war das Wort, und das Wort war bei Gott, und Gott war das Wort. Dasselbige war im Anfang bei Gott. Alle Dinge sind durch dasselbige gemacht, und ohne dasselbige ist nichts gemacht, was gemacht ist. In ihm war das Leben, und das Leben war das Licht der Menschen. Und das Licht scheinet in der Finsternis, und die Finsternis haben es nicht begriffen.</w:t>
      </w:r>
      <w:r>
        <w:t xml:space="preserve"> </w:t>
      </w:r>
    </w:p>
    <w:p w14:paraId="571B00DB" w14:textId="77777777" w:rsidR="008A7782" w:rsidRDefault="008A7782" w:rsidP="008A7782">
      <w:pPr>
        <w:pStyle w:val="StandardWeb"/>
      </w:pPr>
      <w:r>
        <w:t xml:space="preserve">Nach Anleitung dieses Textes wollen wir uns die große Wahrheit unsers Glaubens ins Herz einprägen, dass Jesus Christus wahrhaftiger Gott ist. - Von Kindesbeinen an haben wir es auswendig gelernt in den Katechismusworten: „Ich glaube, dass Jesus Christus, wahrhaftiger Gott ist, vom Vater in Ewigkeit geboren.“ Damals verstanden wir noch wenig davon, was für ein großes Wunder und Geheimnis Gottes in diesen Worten ausgesprochen ist, und was für ein Heil der sündigen Welt dadurch geschenkt ist, dass Gott Mensch geworden ist. In späteren Jahren sind Manche unter uns der Wahrheit treu geblieben, dass große Licht der Welt ist ihren Herzen mehr und mehr aufgegangen, und sie wissen es nun, dass in ihm das Leben ist, dass alle Fülle der Seligkeit aus ihm uns zuströmt. Aber Viele haben mit den Kinderjahren auch den Glauben verlassen, und find andern Götzen, andern Freuden und andrer Weisheit nachgelaufen. Teils sind sie ganz und gar ungläubig geworden, leugnen die Herrlichkeit Christi, streiten wider Gott und die Wahrheit, teils sind sie in ihren Sünden verstrick * worden, und haben den Glauben ganz tot in sich, bekennen zwar mit dem Munde, aber beweisen es nicht mit dem Wandel, sagen „Herr, Herr!“ zu dem Weltheilande, aber tun nicht den Willen des Vaters im Himmel. Lasst uns doch umkehren und werden, wie die Kinder! Lasst uns glauben, auf dass unsre Sünden vergeben werden. </w:t>
      </w:r>
    </w:p>
    <w:p w14:paraId="41FCBF2E" w14:textId="77777777" w:rsidR="008A7782" w:rsidRDefault="008A7782" w:rsidP="008A7782">
      <w:pPr>
        <w:pStyle w:val="StandardWeb"/>
      </w:pPr>
      <w:r>
        <w:t xml:space="preserve">Nicht mit menschlicher Weisheit wollen wir es erwägen, sondern aus dem heiligen, ewigen Worte Gottes wollen wir es hören, dass Jesus Christus wahrhaftiger Gott ist. </w:t>
      </w:r>
    </w:p>
    <w:p w14:paraId="183F1796" w14:textId="77777777" w:rsidR="008A7782" w:rsidRDefault="008A7782" w:rsidP="008A7782">
      <w:pPr>
        <w:pStyle w:val="StandardWeb"/>
      </w:pPr>
      <w:r>
        <w:t xml:space="preserve">Was sagt unser Text davon? „Im Anfang war das Wort, und das Wort war bei Gott, und Gott war das Wort.“ Der heilige Johannes, der an der Brust Jesu gelegen, und die Worte des ewigen Lebens aus seinem Munde gehört hatte, der mit dem Heiligen Geiste erfüllt war, ein rechter Seher und Zeuge Jesu Christi, nennt seinen Herrn und Meister hier „das Wort.“ Es mag uns schwer werden, einzusehen, in welchem besonderen Sinne dieser Name den eingeborenen Sohn Gottes bezeichnet; so viel aber ist ganz offenbar, dass Johannes Christum meint, wenn er sagt: „Im Anfang war das Wort;“ denn er fügt im 14. Verse hinzu: „Und das Wort ward Fleisch, und wohnte unter uns, und wir sahen seine Herrlichkeit, eine Herrlichkeit, als des eingeborenen Sohnes vom Vater voller Gnade und Wahrheit.“ Dies zu wissen ist uns genug. Also im Anfang, als Gott den Himmel und die Erde schuf, War das Wort, d. i. Christus; und das Wort war bei Gott, und Gott war das Wort, d. h. Christus war bei Gott, und war selbst Gott. Er wiederholt es noch einmal und sagt: „Dasselbige war im Anfang bei Gott.“ Da sehen wir also, als der Himmel gegründet und die Erde geschaffen wurde, war er schon da, dessen Geburt wir heute feiern, er war bei Gott, war selbst Gott. Höret weiter: „Alle Dinge sind durch dasselbige gemacht, und ohne dasselbige ist nichts gemacht, was gemacht ist.“ Sehet da. Alles, was ist, ist durch ihn geschaffen. Ohne ihn ist nichts gemacht, was gemacht ist. Die Engel und Erzengel, der Himmel und sein Heer, Sonnen und Sterne, die Erde mit Allem, was sie trägt, ist sein Werk. Ohne ihn ist nichts gemacht, was gemacht ist. Wie er redete, so geschah es, wie er gebot, so stand es da. Weiter: „In ihm war das Leben, und das Leben war das Licht der Menschen.“ Das ewige Leben und Seligkeit war in ihm, er offenbarte es den Menschen. Er redete zu ihnen schon zu der Zeit des alten Bundes, er führte die Gläubigen, er erschien dem Abraham, Jakob und Moses, er sandte die Propheten, er leuchtete in die Finsternis der Erde hinein, aber' die Finsternis haben es nicht begriffen. - Wer könnte es noch bezweifeln, dass diese Worte unsers heutigen Textes uns deutlich und mit starken Ausdrücken verkündigen, dass Jesus Christus wahrhaftiger Gott ist? Er wird hier geradezu Gott genannt, es wird gesagt, dass er im Anfang gewesen ist, dass durch ihn alle Dinge geschaffen sind, und dass in ihm das Leben gewesen ist, d. h. bei Johannes, das ewige Leben und Seligkeit trägt er als sein Eigentum in sich, also dass er es mitteilen und lebendig machen kann, welche er will. Wäre nun weiter kein Zeugnis von seiner wahren Gottheit in der Heiligen Schrift, so würde dieses Eine genug sein, denn es ist klar und unumstößlich. Aber der Herr ist unsrer Schwachheit zu Hülfe gekommen, und hat uns noch viele sehr sichere Zeugnisse von seiner göttlichen Herrlichkeit gegeben. </w:t>
      </w:r>
    </w:p>
    <w:p w14:paraId="4778A118" w14:textId="77777777" w:rsidR="008A7782" w:rsidRDefault="008A7782" w:rsidP="008A7782">
      <w:pPr>
        <w:pStyle w:val="StandardWeb"/>
      </w:pPr>
      <w:r>
        <w:t xml:space="preserve">Schon die Propheten des Alten Testaments weissagen uns davon, dass der zukünftige Erlöser ein Herr sein werde über alle Herren, ein Licht aller Völker, ein Richter aller Welt. Jesaias nennt die Namen des Kindes, das geboren werden sollte: „Wunderbar, Rat, Kraft, Held, Ewigvater, Friedefürst.“ David nennt ihn seinen Herrn, indem er singt: „der Herr hat gesagt zu meinem Herrn, setze dich zu meiner Rechten, bis ich deine Feinde zum Schemel deiner Füße lege.“ Micha nennt ihn, da er seine Geburt zu Bethlehem verkündet, den „Herrn in Israel, welches Ausgang von Anfang und von Ewigkeit her gewesen ist.“ Was hat nun Jesus selbst von seiner Gottheit gesagt? Haben nur die Propheten ihn also verheißen? Haben nur seine Jünger ihn dafür ausgegeben? Oder hat er selbst auch bezeugt, dass er wahrhaftiger Gott sei? Höret doch, was sein eigener Mund geredet hat. Er nennt sich den Sohn Gottes. Als der Hohepriester ihn feierlich anredete und sprach: „Ich beschwöre dich bei dem lebendigen Gott, 'dass du uns sagest, ob du seist Christus, der Sohn Gottes „, antwortete Jesus: „ Du sagest es, ich bin' s.“ Nicht ein Sohn Gottes, wie viele Gottes Kinder sind, sondern der Sohn Gottes, wie nur Einer ist. Als Philippus zu ihm sagte: „Herr zeige uns den Vater, so genügt uns;“ antwortete ihm Jesus: „So lange bin ich bei euch, und du kennest mich nicht? Philippe, wer mich stehet, der stehet den Vater. Wie sprichst du denn, zeige uns den Vater. Glaubest du nicht, dass ich im Vater, und der Vater in mir ist?“ An einem andern Ort spricht er: „Ich und der Vater sind Eins.“ Er weiset auf seine Ewigkeit hm, wenn er sagt: „Ehe denn Abraham ward, bin ich;“ und wenn er betet: „Und nun verkläre mich, du Vater, mit der Klarheit, die ich bei dir hatte, ehe die Welt war.“ Er verkündigt uns seine Allmacht, da er .spricht: „Mir ist gegeben alle Gewalt im Himmel und auf Erden.“ Er bezeugt uns seine Allgegenwart, wenn er sagt: „Wo zwei oder drei in meinem Namen versammelt sind, da bin ich mitten unter ihnen;“ und an dem andern Orte: „Siehe, ich bin bei euch alle Tage, bis an der Welt Ende.“ Er nennt sich das Licht der Welt, er spricht: „Ich bin der Weg, die Wahrheit und das Leben, Niemand kommt zum Vater, denn durch mich.“ Er bezeugt uns seine Selbstständigkeit, wenn er sagt: „Gleichwie der Vater das Leben hat in ihm selber, also hat er auch dem Sohne gegeben, zu haben das Leben in ihm selber.“ Und was sagt er von seinen göttlichen Werken? Er spricht: „Ich habe Macht, mein Leben zu geben und es wieder zu nehmen.“ Ist das eines Menschen, oder Gottes Rede? Er will seinen Jüngern den H. Geist geben, denn er spricht: „Wenn ich nicht hingehe zum Vater, so kommt der Tröster nicht zu euch, wenn ich aber hingehe, will ich ihn zu euch senden.“ Er will die Toten aufwecken, nach feinem Wohlgefallen, denn er sagt: „Wie der Vater die Toten auferweckt, und macht sie lebendig, also auch der Sohn macht lebendig, welche er will.“ Seine Stimme sollen Alle, die in den Gräbern sind, am jüngsten Tage hören, und sollen hervorgehen. Er sagt: „Das ist aber der Wille des, der mich gesandt hat, dass, wer den Sohn stehet, und glaubet an ihn, habe das ewige Leben, und ich werde ihn auferwecken am jüngsten Tage.“ Er will das Gericht halten, denn er spricht: „Der Vater richtet Niemand, sondern alles Gericht hat er dem Sohne übergeben.“ Darf ein Mensch so von sich reden? - Er will kommen in seiner Herrlichkeit am jüngsten Tage. Er will die Gottlosen zur Hölle verstoßen, denn er spricht: „Alsdann wird der König zu ihm sagen: Gehet von mir, ihr Verfluchten in das ewige Feuer, das bereitet ist dem Teufel und seinen Engeln.“ Er will den Kindern Gottes das ewige Leben geben, denn er spricht: „Meine Schafe hören meine Stimme, und ich kenne sie, und sie folgen mir, und ich gebe ihnen das ewige Leben, und sie werden nimmermehr umkommen, und niemand wird sie mir aus meiner Hand reißen.“ Darf ein Mensch so reden, oder darf es allein Gott? Ja, er verlangt für sich gleiche Ehre mit dem Vater, denn er spricht: „Sie sollen alle den Sohn ehren, wie sie den Vater ehren. Wer den Sohn nicht ehret, der ehret den Vater auch nicht, der ihn gesandt hat.“ Ein großes und' wichtiges Wort für uns Alle, merket es wohl, es steht Joh. 5, 23, „sie sollen alle den Sohn ehren, wie sie den Vater ehren. Wer den Sohn nicht ehret, der ehret den Vater auch nicht, der ihn gesandt hat.“ Das sehet ihr doch unzweifelhaft aus allen diesen eigenen Worten unsers Heilandes, den er als der Herr der Herrlichkeit erkannt werden wollte, von Gott geboren, wahrer Gott von Ewigkeit zu Ewigkeit. </w:t>
      </w:r>
    </w:p>
    <w:p w14:paraId="79C8FA1F" w14:textId="77777777" w:rsidR="008A7782" w:rsidRDefault="008A7782" w:rsidP="008A7782">
      <w:pPr>
        <w:pStyle w:val="StandardWeb"/>
      </w:pPr>
      <w:r>
        <w:t xml:space="preserve">Eben so gewiss ist es auch, dass seine Jünger, die heiligen Apostel, ihn als den wahrhaftigen Gott und das ewige Leben erkannt haben. Sehr unklar und unsicher war ihre Erkenntnis und ihr Glaube, so lange er noch im Fleische unter ihnen lebte. Sie ahnten es und konnten es doch nicht fassen, sie glaubten es und zweiselten doch wieder. Da musste er noch kurz vor seinem Leiden zu dem Philippus sagen: „So lange bin ich bei euch, und du kennest mich nicht?“ Da rief ein Petrus zwar aus: „Herr, du hast Worte des ewigen Lebens, und wir haben geglaubt und erkannt, dass du bist Christus, des lebendigen Gottes Sohn!“ aber sein Herz war lange noch nicht fest in dieser Wahrheit. Als aber Jesus auferstanden und zu seiner Herrlichkeit eingegangen war, als die Jünger mit dem H. Geiste erfüllt waren, da fingen sie an zu zeugen, und konnten nicht schweigen, da verkündigten sie es der ganzen Welt mit felsenfestem Glauben, dass dieser Jesus von Nazareth, der Gekreuzigte, der Christ Gottes ist, ein Herr und Gott über Alles, hochgelobet in Ewigkeit. </w:t>
      </w:r>
    </w:p>
    <w:p w14:paraId="2E306063" w14:textId="77777777" w:rsidR="008A7782" w:rsidRDefault="008A7782" w:rsidP="008A7782">
      <w:pPr>
        <w:pStyle w:val="StandardWeb"/>
      </w:pPr>
      <w:r>
        <w:t xml:space="preserve">Da zeuget Johannes, dass Jesus der eingeborene Sohn Gottes ist, und sagt: „Niemand hat Gott je gesehen, der eingeborene Sohn, der in, des Vaters Schoß ist, der hat es uns verkündigt.“ Er schreibt in seinem ersten Briefe: „Wir wissen, dass der Sohn Gottes gekommen ist in die Welt , und hat uns einen Sinn gegeben, dass wir erkennen den Wahrhaftigen, und sind in dem Wahrhastigen, in seinem Sohne, Jesu Christo. Dieser ist der wahrhaftige Gott und das ewige Leben.“ Da bezeugt Petrus, dass der gekreuzigte Christus ein Herr geworden sei, ein Fürst des Lebens, welcher muss den Himmel einnehmen, bis auf die Zeit, da herwiedergebracht werde Alles, was Gott geredet hat durch den Mund seiner heiligen Propheten, von der Welt an. Ihnen stimmt der heilige Apostel Paulus zu, den der Herr sich besonders zum Zeugen seiner Herrlichkeit berufen hatte, und verkündigt mit großer Kraft die Gottheit unsers Herrn Jesu Christi. Er bezeugt im Briefe an die Kolosser, dass in ihm die ganze, Fülle der Gottheit leibhaftig wohnte. Er bekräftigt und sagt: „Durch ihn ist Alles geschaffen, das im Himmel und auf Erden ist, das Sichtbare und unsichtbare, Beide, die Thronen und Herrschaften, die Fürstentümer und Obrigkeiten, es ist Alles durch ihn und zu ihm geschaffen, und er ist vor Allen, und es bestehet Alles in ihm.“ Er bezeugt im Briefe an die Epheser, dass Gott Jesum Christum gesetzt habe zu seiner Rechten im Himmel über alle Fürstentümer, Gewalt, Macht, Herrschaft und Alles, was genannt mag werden, nicht allein in dieser Welt, sondern auch in der zukünftigen, und hat alle Dinge unter seine Füße getan. Er verkündigt uns im ersten Briefe an den Timotheus (3,16): „Kündlich groß ist das gottselige Geheimnis: Gott ist geoffenbart im Fleisch, gerechtfertigt im Geist, erschienen den Engeln, gepredigt den Heiden, geglaubt von der Welt, aufgenommen in die Herrlichkeit.“ Er ruft im Briefe an die Philipper voll h. Geistes aus: „Darum hat ihn auch Gott erhöhet, und hat ihm einen Namen gegeben, der über alle Namen ist, dass in dem Namen Jesu sich beugen sollen aller derer Knie, die im Himmel und auf Erden und unter der Erden sind, und alle Zungen bekennen sollen, dass Jesus Christus der Herr sei zur Ehre Gottes des Vaters.“ - Hier stimmt der Brief an die Hebräer ein, und nennt Jesum den Sohn Gottes, „welchen Gott gesetzt hat zum Erben über Alles, durch welchen er auch die Welt gemacht hat. Welcher ist der Glanz seiner Herrlichkeit, und das Ebenbild seines Wesens, und trägt alle Dinge mit seinem kräftigen Wort, und hat gemacht die Reinigung unsrer Sünden durch sich selbst, und hat sich gesetzt zu der Rechten der Majestät in der Höhe; so viel besser geworden, denn die Engel, so viel er gar einen höheren Namen er vor ihnen ererbet hat.“ Ja er spricht: ,Es sollen ihn alle Engel Gottes anbeten.“ Wer will es leugnen, dass diese heiligen Gottbegeisterten Männer Jesum Christum verkündigt haben, dass er der wahrhaftige Gott sei? Und nicht allein verkündigt haben sie ihn also, sondern haben auch ihr ganzes Leben ihm geopfert, und mit dem Märtyrertode bewiesen, dass ihre Hoffnung und ihr Glaube an den Sohn Gottes, den Herrn der Herrlichkeit, lebendig, fest und unüberwindlich war. </w:t>
      </w:r>
    </w:p>
    <w:p w14:paraId="10EE89D0" w14:textId="77777777" w:rsidR="008A7782" w:rsidRDefault="008A7782" w:rsidP="008A7782">
      <w:pPr>
        <w:pStyle w:val="StandardWeb"/>
      </w:pPr>
      <w:r>
        <w:t xml:space="preserve">Eben also hat die Kirche Jesu Christi von Anbeginn bis auf den heutigen Tag unwandelbar geglaubt und bekannt, dass Jesus Christus wahrhaftiger Gott ist. Von ihm sagt das apostolische Glaubensbekenntnis: „Ich glaube an Jesum Christum, Gottes eingeborenen Sohn, unsern Herrn.“ Von ihm bekennt das in allen christlichen Kirchen geltende Nicänische Glaubensbekenntnis seit dem Jahre 323: „Ich glaube an einen Herrn, Jesum Christum, den eingeborenen Sohn Gottes, der von dem Vater geboren ist von Ewigkeit, Gott von Gott, Licht vom Lichte, wahrer Gott von dem wahren Gott, gleicher Art mit dem Vater, durch welchen alle Dinge geschaffen sind.“ Dasselbe bekennen und bezeugen alle späteren Bekenntnisse unserer und anderer christlichen Gemeinden, und ist hierin eine große und herrliche Übereinstimmung in der ganzen Christenheit auf der ganzen Erde, so weit lebendige Glieder unsers Herrn Jesu Christi wohnen. So wird auch bei uns gelehrt und gepredigt unter Jungen und Alten, dass Jesus Christus wahrhaftiger Gott ist. Dieser Glaube hat unsre Väter gestärkt und getröstet im Leben und Sterben, er hat sie getrieben, in köstlichen Liedern die Herrlichkeit Jesu Christi zu preisen und ihm Lob zu sagen. So singen wir sonntäglich: </w:t>
      </w:r>
    </w:p>
    <w:p w14:paraId="2A29ADDB" w14:textId="77777777" w:rsidR="008A7782" w:rsidRDefault="008A7782" w:rsidP="008A7782">
      <w:pPr>
        <w:pStyle w:val="StandardWeb"/>
      </w:pPr>
      <w:r>
        <w:t xml:space="preserve">„O Jesu Christ, Sohn eingeborn', </w:t>
      </w:r>
      <w:r>
        <w:br/>
        <w:t xml:space="preserve">deines himmlischen Vaters, </w:t>
      </w:r>
      <w:r>
        <w:br/>
        <w:t xml:space="preserve">Versöhner der'r, die war'n verlor'n, </w:t>
      </w:r>
      <w:r>
        <w:br/>
        <w:t xml:space="preserve">du Stiller unsers Haders, </w:t>
      </w:r>
      <w:r>
        <w:br/>
        <w:t xml:space="preserve">Lamm Gottes, heil'ger Herr und Gott, </w:t>
      </w:r>
      <w:r>
        <w:br/>
        <w:t xml:space="preserve">nimm an die Bitt' von unsrer Not, </w:t>
      </w:r>
      <w:r>
        <w:br/>
        <w:t xml:space="preserve">erbarm dich unser Aller.“ </w:t>
      </w:r>
    </w:p>
    <w:p w14:paraId="1BFF745E" w14:textId="77777777" w:rsidR="008A7782" w:rsidRDefault="008A7782" w:rsidP="008A7782">
      <w:pPr>
        <w:pStyle w:val="StandardWeb"/>
      </w:pPr>
      <w:r>
        <w:t xml:space="preserve">Wir singen mit Paul Gerhard: </w:t>
      </w:r>
    </w:p>
    <w:p w14:paraId="321FEA67" w14:textId="77777777" w:rsidR="008A7782" w:rsidRDefault="008A7782" w:rsidP="008A7782">
      <w:pPr>
        <w:pStyle w:val="StandardWeb"/>
      </w:pPr>
      <w:r>
        <w:t xml:space="preserve">„Heute geht aus seiner Kammer </w:t>
      </w:r>
      <w:r>
        <w:br/>
        <w:t xml:space="preserve">Gottes Held, </w:t>
      </w:r>
      <w:r>
        <w:br/>
        <w:t xml:space="preserve">der die Welt </w:t>
      </w:r>
      <w:r>
        <w:br/>
        <w:t xml:space="preserve">reißt aus allem Jammer. </w:t>
      </w:r>
      <w:r>
        <w:br/>
        <w:t xml:space="preserve">Gott wird Mensch, dir Mensch zu Gute, </w:t>
      </w:r>
      <w:r>
        <w:br/>
        <w:t xml:space="preserve">Gottes Kind, </w:t>
      </w:r>
      <w:r>
        <w:br/>
        <w:t xml:space="preserve">das verbind't </w:t>
      </w:r>
      <w:r>
        <w:br/>
        <w:t xml:space="preserve">sich mit unserm Blute.“ </w:t>
      </w:r>
    </w:p>
    <w:p w14:paraId="0D704A5C" w14:textId="77777777" w:rsidR="008A7782" w:rsidRDefault="008A7782" w:rsidP="008A7782">
      <w:pPr>
        <w:pStyle w:val="StandardWeb"/>
      </w:pPr>
      <w:r>
        <w:t xml:space="preserve">Wir singen mit Luther: </w:t>
      </w:r>
    </w:p>
    <w:p w14:paraId="27E17634" w14:textId="77777777" w:rsidR="008A7782" w:rsidRDefault="008A7782" w:rsidP="008A7782">
      <w:pPr>
        <w:pStyle w:val="StandardWeb"/>
      </w:pPr>
      <w:r>
        <w:t xml:space="preserve">„Euch ist ein Kindlein heut gebor'n, </w:t>
      </w:r>
      <w:r>
        <w:br/>
        <w:t xml:space="preserve">von einer Jungfrau auserkor'n, </w:t>
      </w:r>
      <w:r>
        <w:br/>
        <w:t xml:space="preserve">ein Kindelein so zart und fein, </w:t>
      </w:r>
      <w:r>
        <w:br/>
        <w:t xml:space="preserve">das soll eure Freud und Wonne sein. </w:t>
      </w:r>
      <w:r>
        <w:br/>
        <w:t xml:space="preserve">Es ist der Herr Christ unser Gott, </w:t>
      </w:r>
      <w:r>
        <w:br/>
        <w:t xml:space="preserve">der will euch führ'n aus aller Not, </w:t>
      </w:r>
      <w:r>
        <w:br/>
        <w:t xml:space="preserve">er will euer Heiland selber sein, </w:t>
      </w:r>
      <w:r>
        <w:br/>
        <w:t xml:space="preserve">von allen Sunden machen rein.“ </w:t>
      </w:r>
    </w:p>
    <w:p w14:paraId="0F806702" w14:textId="77777777" w:rsidR="008A7782" w:rsidRDefault="008A7782" w:rsidP="008A7782">
      <w:pPr>
        <w:pStyle w:val="StandardWeb"/>
      </w:pPr>
      <w:r>
        <w:t xml:space="preserve">Und in dem andern Liede: </w:t>
      </w:r>
    </w:p>
    <w:p w14:paraId="4BFC8175" w14:textId="77777777" w:rsidR="008A7782" w:rsidRDefault="008A7782" w:rsidP="008A7782">
      <w:pPr>
        <w:pStyle w:val="StandardWeb"/>
      </w:pPr>
      <w:r>
        <w:t xml:space="preserve">„Gelobet seist du Jesu Christ, </w:t>
      </w:r>
      <w:r>
        <w:br/>
        <w:t xml:space="preserve">dass du Mensch geboren bist, </w:t>
      </w:r>
      <w:r>
        <w:br/>
        <w:t xml:space="preserve">von einer Jungfrau, das ist wahr, </w:t>
      </w:r>
      <w:r>
        <w:br/>
        <w:t xml:space="preserve">des freuet sich der Engel Schar. </w:t>
      </w:r>
      <w:r>
        <w:br/>
        <w:t xml:space="preserve">Des ew'gen Vater einig's Kind </w:t>
      </w:r>
      <w:r>
        <w:br/>
        <w:t xml:space="preserve">jetzt man in der Krippen find't; </w:t>
      </w:r>
      <w:r>
        <w:br/>
        <w:t xml:space="preserve">in unser armes Fleisch und Blut </w:t>
      </w:r>
      <w:r>
        <w:br/>
        <w:t xml:space="preserve">verkleidet sich das ew'ge Gut. </w:t>
      </w:r>
      <w:r>
        <w:br/>
        <w:t xml:space="preserve">Den aller Weltkreis nie beschloss, </w:t>
      </w:r>
      <w:r>
        <w:br/>
        <w:t xml:space="preserve">der lieget in Marien Schoß, </w:t>
      </w:r>
      <w:r>
        <w:br/>
        <w:t xml:space="preserve">er ist ein Kindlein worden klein, </w:t>
      </w:r>
      <w:r>
        <w:br/>
        <w:t xml:space="preserve">der alle Ding' erhält allein.“ </w:t>
      </w:r>
    </w:p>
    <w:p w14:paraId="30FF3527" w14:textId="77777777" w:rsidR="008A7782" w:rsidRDefault="008A7782" w:rsidP="008A7782">
      <w:pPr>
        <w:pStyle w:val="StandardWeb"/>
      </w:pPr>
      <w:r>
        <w:t xml:space="preserve">Gebe der allmächtige Gott, dass wir solches teure und selige Bekenntnis nicht mit dem Munde allein ablegen, sondern auch in seinen und gläubigen Herzen bewahren mögen bis in den Tod, ja, dass dasselbe an unsern und an allen Orten, stehen, bleiben und die Herzen überwinden möge, auf dass schon hier in der Gnadenzeit unser Aller Knie sich vor Jesu Christo beugen, und unsre Jungen bekennen mögen, dass Jesus Christus der Herr sei zur Ehre Gottes des Vaters! Amen! </w:t>
      </w:r>
    </w:p>
    <w:p w14:paraId="49A6F63B" w14:textId="77777777" w:rsidR="008A7782" w:rsidRDefault="008A7782" w:rsidP="008A7782">
      <w:pPr>
        <w:pStyle w:val="StandardWeb"/>
      </w:pPr>
      <w:r>
        <w:t xml:space="preserve">Dir sei Preis, Lob und Anbetung, Herr Jesu Christe, Du eingeborener Sohn des Vaters voller Gnade und Wahrheit, dass Du den Himmel und Deine Herrlichkeit verlassen hast, die Du hattest von Anbeginn in Deines Vaters Schoß, und hast dich nicht geschämt, uns Deine Brüder zu heißen, die wir Staub und Asche, Sünder von Sündern sind. Herr, lass Dir es gefallen, auch bei uns einzukehren, ja nimm unsere Herzen zu Deiner Krippe hin, dass Du in, uns geboren werdest und Gestalt gewinnest. O zerstreue mit Deinem Lichte alles Dunkel der Sünde, brich allen Unglauben und Herzenshärtigkeit, stille alle unsere Traurigkeit, und erfülle uns mit der Freude, die Niemand von uns nehmen kann. Uns verlangt nach Dir; ach kehre bei uns ein, dass wir Deine Herrlichkeit sehen, und aus Deiner Fülle nehmen Gnade um Gnade, bis wir Dich schauen von Angesicht zu Angesicht. Amen! </w:t>
      </w:r>
    </w:p>
    <w:p w14:paraId="2540FFD7" w14:textId="77777777" w:rsidR="008A7782" w:rsidRDefault="008A7782" w:rsidP="008A7782">
      <w:pPr>
        <w:pStyle w:val="berschrift1"/>
      </w:pPr>
      <w:r>
        <w:t>Theremin, Franz - Gott regiert die Welt.</w:t>
      </w:r>
    </w:p>
    <w:p w14:paraId="49A39CBE" w14:textId="77777777" w:rsidR="008A7782" w:rsidRDefault="008A7782" w:rsidP="008A7782">
      <w:pPr>
        <w:pStyle w:val="StandardWeb"/>
      </w:pPr>
      <w:r>
        <w:t xml:space="preserve">Am ersten Weihnachtsfeiertage 1830. </w:t>
      </w:r>
    </w:p>
    <w:p w14:paraId="24C1035C" w14:textId="77777777" w:rsidR="008A7782" w:rsidRDefault="008A7782" w:rsidP="008A7782">
      <w:pPr>
        <w:pStyle w:val="StandardWeb"/>
      </w:pPr>
      <w:r>
        <w:t xml:space="preserve">Unsere heiligen Feste, geliebte Brüder, werden, so oft wir sie feiern, jedesmal unter unserm Volke, und in den einzelnen Familien, eine andere Stimmung und andere Bedürfnisse finden; und immer werden diese wichtigen Tage gleichsam mit lauter Stimme zu uns reden, um uns die Lehren zu verkündigen, uns die Gesinnungen und Hoffnungen einzuflößen, die unter den herrschenden Umständen uns Not tun. </w:t>
      </w:r>
    </w:p>
    <w:p w14:paraId="1BAAAE33" w14:textId="77777777" w:rsidR="008A7782" w:rsidRDefault="008A7782" w:rsidP="008A7782">
      <w:pPr>
        <w:pStyle w:val="StandardWeb"/>
      </w:pPr>
      <w:r>
        <w:t xml:space="preserve">Das heutige Weihnachtsfest erscheint in einer eigentümlich bewegten, schweren und düstern Zeit. Im Westen von Europa sind Unruhen ausgebrochen, die in zweien Reichen die bestehenden Verhältnisse umgestürzt oder erschüttert, und sich von da aus, mit abnehmender Kraft, noch weiter verbreitet haben. Im Osten stand bisher nur das Schrecknis einer furchtbaren Krankheit; jetzt ist das größere Schrecknis eines im Aufstand begriffenen Volkes hinzugekommen. Was tut uns Not, meine Brüder, unter diesen nie gesehenen und unerhörten Umständen? Was bedürfen wir unter diesem Schwanken aller Dinge, um nicht auch ins Schwanken zu geraten, um in unserm Innern unerschütterlich fest zu bleiben? Was uns Not tut, das ist ein lebendiger Glaube an den lebendigen Gott, der die Dinge in der Welt nicht ihrer eigenen Bewegung überlässt, sondern sie beherrscht und nach seinen Absichten leitet. Diesen Glauben bedürfen wir, und ihn bringt uns das heutige Fest in neuer Kraft und Stärke. </w:t>
      </w:r>
    </w:p>
    <w:p w14:paraId="7DE9A2D4" w14:textId="77777777" w:rsidR="008A7782" w:rsidRDefault="008A7782" w:rsidP="008A7782">
      <w:pPr>
        <w:pStyle w:val="StandardWeb"/>
      </w:pPr>
      <w:r>
        <w:t xml:space="preserve">Wir finden ihn ausgesprochen in den Worten unseres Textes. Sie sind ein Teil des Lobgesanges, welchen Zacharias, Vater Johannis des Täufers, anstimmte, als dieser Sohn, den der Engel ihm verkündigt hatte, geboren war. Voll des Heiligen Geistes, preiset er nicht nur Gott für die Geburt seines Kindes, sondern richtet vornehmlich seine Blicke auf den Heiland, zu dessen Vorläufer sein Sohn bestimmt war. Und indem er Gott für die Zukunft des Erlösers dankt, bezeichnet er zuerst den Grund des Glaubens an Gott den Weltregierer; zweitens den Inhalt dieses Glaubens; drittens die Bedingungen, unter welchen dieser Glaube erfüllt wird. Lasst uns in seinen Lobgesang einstimmen; und was der Geist Gottes ihm eingab, das bilde, das belebe er auch in unseren Herzen! </w:t>
      </w:r>
    </w:p>
    <w:p w14:paraId="0718AA16" w14:textId="77777777" w:rsidR="008A7782" w:rsidRDefault="008A7782" w:rsidP="008A7782">
      <w:pPr>
        <w:pStyle w:val="StandardWeb"/>
      </w:pPr>
      <w:r>
        <w:rPr>
          <w:rStyle w:val="Fett"/>
          <w:rFonts w:eastAsiaTheme="majorEastAsia"/>
        </w:rPr>
        <w:t>Gelobet sei der Herr, der Gott Israels; denn er hat besuchet und erlöset sein Volk, und hat uns aufgerichtet ein Horn des Heils im Hause seines Dieners Davids.</w:t>
      </w:r>
      <w:r>
        <w:t xml:space="preserve"> So beginnt Zacharias; und auch wir sprechen: Gelobet sei Gott! Denn an dem heutigen Tage hat er vom Himmel herab seinen eingeborenen Sohn gesendet, um die Menschheit heimzusuchen, um sich mit der menschlichen Natur zu verbinden. Er, dieser eingeborene Sohn Gottes, ist unser Erlöser, der uns von den Strafen, die auf uns lasteten, von dem Verderben, das in uns einheimisch geworden war, befreit, der uns zu seinem Vater, den wir verlassen hatten, zurückführt. Er ist uns ein Horn des Heils, eint allmächtiger Helfer, der Sünde und Tod, unsere größten Feinde, überwältigt, und unser verlorenes Heil wiederherstellt! Wer hierin mit uns einstimmt, wer das Wunder des heutigen Tages glaubt, in dem ist auch ein fester und sicherer Grund gelegt, zu dem Glauben an Gott, den Regierer der Welt. </w:t>
      </w:r>
    </w:p>
    <w:p w14:paraId="5841C643" w14:textId="77777777" w:rsidR="008A7782" w:rsidRDefault="008A7782" w:rsidP="008A7782">
      <w:pPr>
        <w:pStyle w:val="StandardWeb"/>
      </w:pPr>
      <w:r>
        <w:t xml:space="preserve">Anstatt dieses Glaubens scheint jetzt bei vielen Menschen eine ganz andere Vorstellung zu herrschen, die sie bald mehr bald weniger ausgebildet haben, und die ihren Äußerungen über die Ereignisse der jetzigen Zeit zum Grunde liegt. Die Menschheit, dies scheinen sie anzunehmen, entwickelt sich nicht nach Gesetzen, die ihr von Gott vorgeschrieben werden, sondern die in ihr selber liegen. Sie ist in einem immerwährenden Fortschreiten, oder wenigstens in einer Bewegung begriffen, durch welche, stets neue Bedürfnisse, neue Anforderungen in ihr entstehen. Haben diese eine Zeit lang auf die Gemüter eingewirkt, den Wünschen und Gedanken eine bestimmte Richtung gegeben, so treten sie in die Wirklichkeit durch Taten der Einzelnen, durch Unternehmungen, wozu sich Mehrere verbinden, und dadurch gewinnt die Menschheit zu jeder Zeit eine besondere Gestalt. Diese Gestalt ist notwendig, es ist eine Form und Beschaffenheit, die sie auf ihrem Entwickelungsgange durchaus annehmen muss. Jede Richtung des Zeitgeistes, jede daraus hervorgehende Umwälzung, ist also schon deshalb gut, weil sie vorhanden ist. Man kann sie erklären, sie begreifen ein Urteil aus höheren Grundsätzen kann darüber nicht statt finden. Was sich nun aus dieser Entwickelung eigentlich entwickeln; zu welchem Ziele diese Bewegung führen; ob das, was Missbilligung, Tadel, Abscheu verdient, eine vorübergehende Erscheinung, oder eine Ursache unaufhörlicher, ähnlicher Wirkungen sein werde: darüber getraut man sich eben so wenig eine Meinung zu haben. Mit einem blöden Staunen, mit einer bangen Ungewissheit blickt man hinaus in die Welt, gleich als wäre man dem Spiel aller sich willkürlich regenden Naturkräfte überlassen. Ruhig ist man nur, wenn man nichts sieht, wenn in den sonst so schnell auf einander folgenden Nachrichten einmal ein Stillstand eingetreten ist. Geschah wiederum etwas, so tritt ein neues Entsetzen ein, denn nun, denkt man, wird bald keine Macht die Ordnung wiederherstellen können. Die Schwachen Geister freuen sich, wenn sie einen Tag oder ein paar Tage der Angst entzogen, und für den gewöhnlichen Lebens-Genuss gewonnen haben. Die großen Geister, oder diejenigen, die sich dafür halten, betrachten und bewundern das, was sie Weltordnung oder Weltgestaltung nennen; Alles, was der Gang der Dinge mit sich bringt, ist ihnen recht, und sie bereiten sich ihm zu folgen, um nicht von ihm zermalmt zu werden. </w:t>
      </w:r>
    </w:p>
    <w:p w14:paraId="6E5FE1FC" w14:textId="77777777" w:rsidR="008A7782" w:rsidRDefault="008A7782" w:rsidP="008A7782">
      <w:pPr>
        <w:pStyle w:val="StandardWeb"/>
      </w:pPr>
      <w:r>
        <w:t xml:space="preserve">So denken, so fühlen, so handeln wir nicht, die wir an einen Gott glauben, der die Welt regiert. Die Menschen, ihre Kräfte, Bestrebungen und Leidenschaften, das ist keineswegs in unsern Augen die höchste Macht; wir sehen außer und über der Welt einen heiligen, weisen, allmächtigen Beherrscher derselben, der leicht und schnell alles hemmt und unterdrückt, was seinen Absichten widerstrebt, und der nur dasjenige, was ihnen gemäß ist, wachsen und gedeihen lässt. Diese seine Absichten hat er uns geoffenbart, seinen heiligen Willen hat er uns durch das Gewissen und durch die Schrift verkündigt; wir billigen nur das, was damit übereinstimmt; jede ihnen zuwider laufende Richtung, die der Geist der Menschen genommen hat, jede daraus hervorgehende Bewegung wird von uns verdammt. Wir entsetzen uns nicht, wenn etwas Seltsames, Ungewöhnliches hervorbricht; oder wenn wir uns entsetzen, so ist es nur vor der Größe der menschlichen Verderbtheit, die sich darin an den Tag legt, aber nicht vor den Wirkungen, die es haben kann, denn wir wissen, dass wenn sie unheilbringend sind, Gott ihnen gewiss Einhalt tun wird. Wir folgen also auch nicht jeder Bewegung; vielmehr halten wir es oft für unsre Pflicht uns den herrschenden Richtungen zu widerregen. Wir fürchten keineswegs dabei durch die Gewalt der Umstände zermalmt zu werden, wir hoffen vielmehr sie zu besiegen durch den Beistand Gottes, mit dessen Willen der unsere übereinstimmt, und dem Alles gehorchen muss. Wir halten uns jedoch zu keinem vorschnellen Handeln berechtigt - denn Gott kann ja auch ohne uns vollbringen, was zu seiner Ehre gereicht! - sondern wir erwarten ruhig, dass er durch Umstände und Gewissen zu uns rede, und uns die Mitwirkung zur Pflicht mache. </w:t>
      </w:r>
    </w:p>
    <w:p w14:paraId="6F6D8518" w14:textId="77777777" w:rsidR="008A7782" w:rsidRDefault="008A7782" w:rsidP="008A7782">
      <w:pPr>
        <w:pStyle w:val="StandardWeb"/>
      </w:pPr>
      <w:r>
        <w:t xml:space="preserve">Fragt Ihr nun, worauf wir diese Gewissheit gründen? Darauf gründen wir sie, dass Gott hat besucht und erlöset sein Volk, und hat uns aufgerichtet ein Horn des Heils im Hause seines Dieners Davids. Darauf, dass zu der von ihm bestimmten Zeit, sein Sohn den Himmel verlassen hat, und Mensch geworden ist; auf eben die wunderbare Tatsache, die wir in dem Weihnachten feiern, gründen wir unsern Glauben an den Gott, der die Welt regiert. Er, welcher die Gottheit seines Sohnes mit der Menschheit verband, sollte nicht seine eigentümlichen, segensreichen Absichten mit der Menschheit haben; Absichten, welche so viel höher sind, denn diejenigen, welche die Menschen in ihrem gewöhnlichen Treiben verfolgen, als der Himmel höher, denn die Erde ist? Der Gott, der den natürlichen Kräften Stillstand gebot, um das größte aller Wunder in die von ihnen gelassene Lücke einzufügen, der sollte nicht stets die natürlichen Kräfte nach seinem Willen lenken; der sollte nicht, wenn es zur Erreichung seiner Zwecke nötig wäre, noch jetzt, wie vormals, Wunder tun können? Nun sollten sich nicht in den menschlichen Dingen deutlich zwei Richtungen unterscheiden lassen, diejenige, welche ausgehend von Christo, zum Himmel führt, diejenige, welche ausgehend von den sündlichen Leidenschaften der Menschen, in die Hölle stürzt? Nun könnte es noch zweifelhaft sein, welcher von diesen beiden Richtungen man folgen, welcher man seine Kräfte widmen sollte? </w:t>
      </w:r>
    </w:p>
    <w:p w14:paraId="5797CFFF" w14:textId="77777777" w:rsidR="008A7782" w:rsidRDefault="008A7782" w:rsidP="008A7782">
      <w:pPr>
        <w:pStyle w:val="StandardWeb"/>
      </w:pPr>
      <w:r>
        <w:t xml:space="preserve">Ihr alle, die Ihr an Christum glaubt, die Ihr mit gläubigem Herzen hier erschienen seid, um sein Weihnachten zu feiern, so hätten wir Euch denn auch gewiss gewonnen für den Glauben an den Gott, der die Welt regiert. Oder vielmehr: Ihr hattet ihn schon diesen Glauben, Ihr seid euch desselben in Verbindung mit dem Glauben an Christum, nur noch deutlicher bewusst geworden. Wie ist es aber mit Denen, die nicht an Christum glauben? Ich wünsche zwar, dass nur sehr wenige, ja dass keine von solchen unter dieser Versammlung sein mögen; aber dennoch muss ich an sie denken, ich muss die Einwendung berücksichtigen, die sie mir machen werden. Auf den Glauben an Christum, werden sie sprechen, gründest du den Glauben an den Gott, der die Welt regiert. Wenn nun aber der Grund uns fehlt, wie könnten wir das haben, was du darauf baust? Willst du uns hiervon überzeugen, wohlan, so unterstütze deine Behauptung mit anderen Beweisen, denn diese haben für uns kein Gewicht. </w:t>
      </w:r>
    </w:p>
    <w:p w14:paraId="7613413A" w14:textId="77777777" w:rsidR="008A7782" w:rsidRDefault="008A7782" w:rsidP="008A7782">
      <w:pPr>
        <w:pStyle w:val="StandardWeb"/>
      </w:pPr>
      <w:r>
        <w:t xml:space="preserve">Hierauf antworte ich: Euer Bekenntnis, Ihr, meine ungläubigen Brüder, hat für mich einen großen Wert. Es zeigt, dass mit dem Glauben an Christum uns alles gegeben ist, nicht nur Hoffnung für die Ewigkeit, sondern auch richtige Beurteilung der Dinge in der Gegenwart; dass ohne den Glauben an Christum man weder das eine noch das andere haben kann. Übrigens erwartet nicht, dass ich mit Gründen, welche die menschliche Vernunft darbietet, auf Euch eindringen werde. </w:t>
      </w:r>
    </w:p>
    <w:p w14:paraId="5BBA34DF" w14:textId="77777777" w:rsidR="008A7782" w:rsidRDefault="008A7782" w:rsidP="008A7782">
      <w:pPr>
        <w:pStyle w:val="StandardWeb"/>
      </w:pPr>
      <w:r>
        <w:t xml:space="preserve">Auch ich vermag nichts ohne Christum. Hier stehe ich, berufen, ihn und sein Wort zu verkünden; ich kann nicht, ich will nicht mit anderen Waffen kämpfen, als mit denen, die es mir beut. Es würde mir auch gegen Euch wenig helfen, wenn ich es versuchte. Glaubt Ihr nicht dem Gott der Wahrheit, wenn er spricht: Im Anfang war das Wort, und das Wort war bei Gott, und Gott war das Wort; und das Wort ward Fleisch; glaubet Ihr nicht diesen Lehren, die Geist und Leben sind, wie wolltet ihr Euch durch menschliche Gedanken überführen lassen? Aber das muss ich sagen: Ich habe ein herzliches Mitleid mit Euch. Da sitzt Ihr von Kummer gebeugt in Eurer Wohnung, und wenn es eine helle Nacht ist, so schaut Ihr vielleicht die Sterne des Himmels an. Geben sie Euch eine Gewissheit von Gottes Weltregierung? Sagen sie Euch etwas Tröstliches? Ich sollte kaum denken! Aber wenn es so wäre; armselige Gewissheit, armseliger Trost gegen diejenigen, welche die helle Weihnachtssonne uns beut, die vor unsern Augen und in unserm Herzen aufgegangen ist! </w:t>
      </w:r>
    </w:p>
    <w:p w14:paraId="118B30F2" w14:textId="77777777" w:rsidR="008A7782" w:rsidRDefault="008A7782" w:rsidP="008A7782">
      <w:pPr>
        <w:pStyle w:val="StandardWeb"/>
      </w:pPr>
      <w:r>
        <w:t xml:space="preserve">Nicht nur den Grund des Glaubens an den Gott, der die Welt regiert, sondern auch den Inhalt dieses Glaubens zeigt uns Zacharias. Er fährt fort in seinem Lobgesang: Als er vor Zeiten geredet hat durch den Mund reiner heiligen Propheten. Die Prophezeiung ist ein sicheres Zeugnis, dass Gott von Ewigkeit an alles, was sich im Ablauf der Zeiten ereignen würde, vorhergesehen hat. Christum hat er verkündigen lassen durch das immer heller und heller leuchtende Wort der Weissagung, Christum, den Ort seiner Geburt, sein Leiden, seinen Tod, seine Auferstehung. Alles ist erfüllt worden; nicht der kleinste Buchstabe, noch ein Titel vom Gesetz ist untergegangen, bis dass alles geschehen ist. Wie wäre dies möglich gewesen, wenn Gott nicht den Ratschluss zu diesen großen Ereignissen von Ewigkeit an gefasst hätte! Und was von diesen Ereignissen gilt, das gilt von allen. Gott konnte nicht die einen kennen, ohne alle zu kennen, ohne ihr Verhältnis zu einander, und die Folgen, die sich daraus entwickeln würden, zu schauen. Da er Absichten hat, die er gewiss erreichen wird, so muss er auch die Mittel dazu, nämlich die Ereignissen in seiner Gewalt haben, und diese Mittel mussten von Anbeginn auf diese Zwecke berechnet sein. In einem Wort: Gott sind alle seine Werke bewusst von der Welt her. Dies gehört zuerst zu dem Glauben an einen Gott, der die Welt regiert. </w:t>
      </w:r>
    </w:p>
    <w:p w14:paraId="23E176E7" w14:textId="77777777" w:rsidR="008A7782" w:rsidRDefault="008A7782" w:rsidP="008A7782">
      <w:pPr>
        <w:pStyle w:val="StandardWeb"/>
      </w:pPr>
      <w:r>
        <w:t xml:space="preserve">Unter diesen Dingen, die geschehen, sind einige, die zur Ausführung der Ratschlüsse Gottes unmittelbar dienen, in denen sein heiliger, guter Wille lebendig hervortritt. Diese hat Gott nicht nur vorhergesehen, er hat sie auch beschlossen; ja er selbst hat sie ausgeführt; denn, wenn auch Menschen dabei handelnd auftraten, so hat er ihnen doch die Kraft zu ihren Taten verliehen, er hat die Gelegenheit dazu herbeigeführt. Andere Dinge gibt es, die den Absichten Gottes nicht gemäß, ja, die ihnen entgegen sind; diese hat er nicht gewollt, nicht herbeigeführt; aber er hat sie kommen sehen von Anfang; und er braucht um so weniger ihr Erscheinen zu verhindern, als es ihm nicht an Mitteln fehlt, ihren Fortgang zu hemmen, sie zu vernichten. </w:t>
      </w:r>
    </w:p>
    <w:p w14:paraId="1B9B3E3B" w14:textId="77777777" w:rsidR="008A7782" w:rsidRDefault="008A7782" w:rsidP="008A7782">
      <w:pPr>
        <w:pStyle w:val="StandardWeb"/>
      </w:pPr>
      <w:r>
        <w:t xml:space="preserve">Wie verschieden stellen sich also die Dinge unserm und dem göttlichen Auge dar! Allmählig entrollet sich uns das große Buch der Geschicke, es zeigt nur immer einzelne Gestalten, besondere Ereignisse, ohne ihre Wirkungen, ohne ihre Verbindung mit den folgenden Begebenheiten. Aber Gott sieht Alles im Zusammenhang von Anfang bis zu Ende, und er hat auch demjenigen, was wir für das Schlimmste halten, nur deshalb gestattet hervorzutreten, zu erscheinen, weil eigentlich seinen Absichten, und der kleinen Heerde, welcher er sein Reich geben will, und die nach seinem Reiche sich sehnt, kein Nachteil daraus erwachsen kann. Wer an einen Gott glaubt, der die Welt regiert, der versetze sich, so weit er vermag, in diese höhere Anschauung der Dinge, und wie der Gott nicht fürchtet, dein er vertraut, so fürchte auch er nicht. </w:t>
      </w:r>
    </w:p>
    <w:p w14:paraId="2DAF2DC2" w14:textId="77777777" w:rsidR="008A7782" w:rsidRDefault="008A7782" w:rsidP="008A7782">
      <w:pPr>
        <w:pStyle w:val="StandardWeb"/>
      </w:pPr>
      <w:r>
        <w:t xml:space="preserve">Wir haben schon oft die Absichten Gottes in der Weltregierung erwähnt, und sie zu kennen, das gehört ferner zu dem Glauben, wovon wir reden. Welches sind diese Absichten? lasst uns den Zacharias weiter hören, er wird sie uns angeben: Dass er uns errettete, fährt er fort, von unsern Feinden, und von der Hand aller derer, die uns hassen. Dies wäre also die Absicht Gottes. Da, wie die Schrift bemerkt, Zacharias diese Worte weissagend und voll des Heiligen Geistes gesprochen hat, so dachte er dabei gewiss nicht allein an die äußeren Feinde Israels, sondern vornehmlich an die geistigen, durch den Bund mit denen auch die äußeren Feinde allein furchtbar werden und schaden können. Er dachte an die Sünde, die unser größter Feind, die, wie die Schrift sagt, der Menschen Verderben ist. Aus ihr entsprang damals, und entspringt auch noch jetzt der Unglaube, der nicht das Wort Gottes in der Schrift, sondern nur die Stimme der eigenen Weisheit hören will, der Christum verworfen und gekreuzigt hat, und ihn immerfort verwirft und kreuzigt; aus ihr entspringt der Hochmut, welcher Denen, die Gott eingesetzt hat, die Menschen zu regieren, den Gehorsam versagt; aus ihr entspringen die zügellosen Leidenschaften, die durch kein Maß irdischer Güter gesättigt werden können, und die unglückseligen Taten, die allen menschlichen und göttlichen Gesetzen Hohn sprechen. Dies sind die größten Feinde der Menschheit; von ihnen will der Herr, der die Welt regiert, uns befreien; er will uns erlösen von aller Ungerechtigkeit und uns heiligen - zu einem Volke seines Eigentums, das fleißig sei in guten Werken, zu einem Volke, das an ihn glaube, das ihm diene, das Denen, welchen er Macht über uns gegeben hat, gehorche, und das die irdischen Güter gegen die ewigen gering schätze. Alle sollen wir hinankommen zu einerlei Glauben und Erkenntnis des Sohnes Gottes, alle Wesen im Himmel und auf Erden sollen sich vereinigen in Ein Ganzes, wovon Jesus Christus das Haupt sei. Schon vor langen Jahrhunderten waren diese Geheimnisse der göttlichen Weltregierung dem Jesaias offenbart; deshalb ruft er: Bereitet dem Herrn den Weg, macht auf dem Gefilde eine ebene Bahn unserm Gott. Er sieht den Herrn auf einem Wagen, wie er daher kommt in seiner Macht, und er ermahnt, den Weg von allen Ungleichheiten zu befreien, damit er sanft und freundlich dahin fahre. Denn diejenigen, die sich ihm in den Weg werfen, die werden ihn nicht aufhalten, sondern er wird sie zermalmen. Habt Ihr nicht seitdem diesen Wagen der göttlichen Schickungen durch alle Jahrhunderte rollen hören? Was hat ihm widerstehen können; wie viele Hindernisse des göttlichen Reiches hat er nicht besiegt? Vernehmt Ihr nicht auch jetzt seinen Ton? Siehe! er kommt! Freundlich und segnend gleitet er dahin unter einem Volke, das seinen Gott fürchtet und seinen König ehrt, das Recht und Gerechtigkeit lieb hat. Aber verderblich stürmt er daher über alle Bezirke der Erde, wo die Gräuel des Unglaubens, des Lasters und der Empörung sich gesammelt haben, und er bringet über sie Verwüstung und Schrecken. Wohlan! Gibt es noch eine geheime Bosheit, die hervorbrechen; gibt es noch ein Werk der Finsternis, das an das Licht kommen; gibt es etwa noch ein Volk, das von seinem rechtmäßigen Fürsten abfallen will? Was Du tun willst, das tue bald, sprach der Herr zum Judas. Nur hervor mit allem Unheil, das die Hölle noch etwa ausgebrütet hat! Je früher es sich zeigt, um so früher wird es zermalmt durch die gewaltige Rechte des Herrn. Wir können durch menschliche Kraft ihm nicht Einhalt tun, das wissen wir wohl. Aber Gott vernichtet es, denn es ist eine Empörung gegen ihn. </w:t>
      </w:r>
    </w:p>
    <w:p w14:paraId="347B3A87" w14:textId="77777777" w:rsidR="008A7782" w:rsidRDefault="008A7782" w:rsidP="008A7782">
      <w:pPr>
        <w:pStyle w:val="StandardWeb"/>
      </w:pPr>
      <w:r>
        <w:t xml:space="preserve">Außer diesen allgemeinen Zwecken hat Gott aber noch besondere Absichten der Gnade und Barmherzigkeit gegen Diejenigen, die ihm treu sind. Deshalb fügt Zacharias hinzu: Und die Barmherzigkeit erzeigte unsern Vätern, und gedächte an seinen heiligen Bund und an den Eid, den er geschworen hat, unserm Vater Abraham uns zu geben. </w:t>
      </w:r>
    </w:p>
    <w:p w14:paraId="768118B8" w14:textId="77777777" w:rsidR="008A7782" w:rsidRDefault="008A7782" w:rsidP="008A7782">
      <w:pPr>
        <w:pStyle w:val="StandardWeb"/>
      </w:pPr>
      <w:r>
        <w:t xml:space="preserve">Unter den Vätern des jüdischen Volkes raget als Liebling Gottes Abraham hervor, dem der Herr sich nahet wie ein Freund dem andern, und der diese Gnade durch einen Glauben erwidert, der ihm zur Gerechtigkeit gerechnet wird. Mit ihm errichtete der Herr einen Bund, ja er schwört ihm einen Eid. Da er bei keinem größeren zu schwören hatte, spricht der Apostel, schwur er bei sich selbst: Wahrlich, ich will dich segnen und vermehren. Als eine Folge und Wirkung dieses Eides betrachteten die gläubigen Israeliten alle Wohltaten Gottes, die sie empfingen, und auch die größte unter allen, die Zukunft des Messias; sie sahen darin eine Barmherzigkeit, nicht nur für sie und ihre Zeitgenossen, sondern auch für ihre Väter, denn sie wussten ja, dass ihre Väter bei Gott lebten, sie waren gewohnt sich mit ihnen als Ein Ganzes zu betrachten. </w:t>
      </w:r>
    </w:p>
    <w:p w14:paraId="519E3637" w14:textId="77777777" w:rsidR="008A7782" w:rsidRDefault="008A7782" w:rsidP="008A7782">
      <w:pPr>
        <w:pStyle w:val="StandardWeb"/>
      </w:pPr>
      <w:r>
        <w:t xml:space="preserve">Auch Ihr, meine Brüder, müsst Euch ansehen als Ein Ganzes mit Euren Vätern, und die Barmherzigkeit, die der Herr ihnen erwies, muss Euch ein Unterpfand derjenigen sein, die er Euch ebenfalls erweisen wird. Jeder einzelne unter Euch denke an seine Vorfahren, an alle Zeichen göttlicher Liebe und Fürsorge, die sie empfingen, und wovon ihn, da er noch ein Kind war, sein Vater vielleicht so oft unterhielt. So hat Gott auch mit seiner Familie einen Bund geschlossen, dessen Wirkungen er in vielen Wohltaten, in vielen Errettungen schon erfahren hat und noch erfahren wird. Wir gehören aber auch zu einer größeren Familie, einem Volke, dem Volke der Preußen; und o wer dürfte daran zweifeln, da die Geschichte es seit Jahrhunderten beweiset, dass Gott auch mit diesem Volke einen Bund geschlossen und ihn immer treulich bewahrt hat? Wie oft hat er es nicht errettet von seinen Feinden, und aus der Hand Derer, die es hassen? Denkt nur durch welche Wunder der Allmacht er vor fünfzehn Jahren ihm seine Unabhängigkeit wieder gab! Geht in frühere Zeiten hin: auf; erinnert Euch wie jener Krieg, den es sieben Jahre lang gegen ganz Europa führte, so glorreich geendet ward. Das hat Gott an unsern Vätern getan, und auch uns, ihren Kindern, wird er Barmherzigkeit erweisen, er wird uns schützen, uns erretten. </w:t>
      </w:r>
    </w:p>
    <w:p w14:paraId="3D92C10F" w14:textId="77777777" w:rsidR="008A7782" w:rsidRDefault="008A7782" w:rsidP="008A7782">
      <w:pPr>
        <w:pStyle w:val="StandardWeb"/>
      </w:pPr>
      <w:r>
        <w:t xml:space="preserve">Wir gehören aber nicht nur zu einem Volke, sondern auch zu einer Kirche, zu jener wahren Kirche, die erbauet ist auf den Grund der Apostel und Propheten, da Jesus Christus der Eckstein ist. Die früheren frommen Geschlechter im Reiche Gottes, das sind unsere geistigen Vorfahren, und durch sie sind wir verbunden mit unserm Haupte, mit Christo, der zur Rechten Gottes sitzt. O wie viel Gnade and Liebe wird uns der Vater nicht erweisen um seines Sohnes willen, der schon hier ihn bat, uns zu bewahren vor dem Uebel, und der immerfort im himmlischen Heiligtum für uns betet und uns vertritt! Welch ein Zeichen des Bundes, den er mit uns aufgerichtet hat, könnte heiliger, deutlicher, sprechender sein, als die Geburt eben dieses Sohnes, die wir heut feiern, als sein Tod, den wir, so Gott will, noch feiern werden! Ja, meine Brüder, der Gott Abrahams, Isaaks und Jacobs, das ist auch unser Gott. Auch wir haben einen lebendigen Gott, einen Bundes - Gott, der zu einem jeden unter uns in ein besonderes Verhältnis tritt, einen jeden nach seiner Eigentümlichkeit behandelt, einem jeden helfen und ihn erretten kann. Wir haben nicht einen Gott wie die Weisen dieser Welt; denn sie heben alles Persönliche in ihm auf, sie trauen ihm kein Herz zu, dass er lieben und zürnen könnte, sie meinen nicht, dass er einen starken Arm habe, Diejenigen, die ihn anrufen, zu erretten. Was ist ein solcher Gott mehr, als ein Götze? Sie hauen im Walde einen Baum, sagt Jeremias, und der Werkmeister macht sie mit dem Beil, mit silbernem Bleche und Gold werden sie geschmückt, und ist alles der Weisen Werk. Nehmt von dem Gott, den die heutigen Weisen Euch schildern, und der ganz ihr eigenes Werk ist, das goldene und silberne Blech ihrer schimmernden Worte hinweg, was bleibt? Nichts als Holz, nichts als ein toter Begriff von Schicksal, Weltordnung, Weltgestaltung. Gott bewahre uns vor solch einem Gott! Nein, an den Gott Abrahams, Isaaks und Jacobs; an den Gott der christlichen Kirche, der sie nun achtzehn hundert Jahre geschützt hat, dass die Pforten der Hölle sie nicht überwältigten; an den Gott unsers Volkes, der es erhalten, vergrößert, verherrlichet hat; an den Gott unsers Königs, der ihn ruhmvolle Wege geführt, sein Herz mit Weisheit erfüllt, und ihn hoch gestellt hat in der Achtung der Menschen; an meinen und meiner Väter Gott - so spreche ein jeder unter uns - der ihnen und mir in unserm geringen, unbekannten Leben, so viele Beweise von Treue gegeben hat – an den will ich glauben! </w:t>
      </w:r>
    </w:p>
    <w:p w14:paraId="42053790" w14:textId="77777777" w:rsidR="008A7782" w:rsidRDefault="008A7782" w:rsidP="008A7782">
      <w:pPr>
        <w:pStyle w:val="StandardWeb"/>
      </w:pPr>
      <w:r>
        <w:t xml:space="preserve">Der Schutz und Segen, welchen wir von diesem Gott, der die Welt regiert, erwarten, kann uns aber nur zu Teil werden, wenn wir die Bedingungen, die er uns vorschreibt, erfüllen. Und auch diese Bedingungen sollen wir endlich drittens durch den Zacharias erfahren, wenn er hinzufügt: Dass wir erlöset aus der Hand unserer Feinde, ihm dienten ohne Furcht unser Lebelang in Heiligkeit und Gerechtigkeit, die ihm gefällig ist. Wir sollen Gott dienen in Heiligkeit und Gerechtigkeit, die ihm gefällig ist; dann werden wir an seinem mächtigen Schutze und reichen Segen erfahren, dass Er es ist, der die Welt regiert. Und wem sollten wir denn auch anders dienen, als ihm, der Himmel und Erde und auch unsere Seele aus dem Nichts hervorgerufen, der noch mehr getan, der sie erlöset hat und in sein himmlisches Haus zu sich nehmen will; der schon von Ewigkeit unsern Lebensweg bezeichnet, auch unsere Irrtümer vorhergesehen, und dafür gesorgt hat, dass es uns an Erinnerungen zur Rückkehr nicht fehlte? Und wodurch dienen wir ihm? Dadurch, dass wir stets Augen und Herzen zu ihm hinwenden, und suchen, ob wir ihn nicht fühlen und finden möchten, der nicht fern ist von einem jeglichen unter uns. Dadurch, dass wir Christum, den er selbst für seinen geliebten Sohn erklärt hat, an dem er Wohlgefallen habe, auch als unsern göttlichen Erlöser anbeten und verehren; dadurch, dass wir um Seinetwillen uns gern in die von ihm eingesetzte Ordnung fügen, und Denen, welchen er Macht über uns gegeben hat, freudig gehorchen; dadurch, dass wir den Götzen, den wir in unserem eigenen Herzen tragen, umstürzen, und unser Streben nicht auf uns und auf unsern Vorteil, sondern auf die Ehre des Herrn und die Verbreitung seines Reiches beziehen. Dies sind Wirkungen des Glaubens an den Gott, der die Welt regiert; es sind aber auch Bedingungen unter denen das erfüllt wird, was dieser Glaube uns hoffen lässt; denn je mehr wir Gott nahen, um so mehr nahet er sich uns; je mehr wir ihm vertrauen, um so mehr wird er uns segnen. </w:t>
      </w:r>
    </w:p>
    <w:p w14:paraId="5D31645B" w14:textId="77777777" w:rsidR="008A7782" w:rsidRDefault="008A7782" w:rsidP="008A7782">
      <w:pPr>
        <w:pStyle w:val="StandardWeb"/>
      </w:pPr>
      <w:r>
        <w:t xml:space="preserve">Geht fünfzehn Jahre zurück in der Geschichte unseres Volkes, meine Brüder, und Ihr findet unter uns ein Beispiel von der Erfüllung dieser Bedingungen, und von dem Segen, welchen Gott deshalb über uns ergoss. O wie gern versetze ich mich mit Euch in jene Zeit, an die wir nicht so oft denken als wir sollten; in jene Zeit, die wahrhaft groß und glorreich zu nennen ist, nicht nur wegen jener glücklichen Wiederherstellung, jener ruhmvollen Siege, sondern auch und noch mehr wegen der Gesinnung, die damals fast allgemein die Herzen erfüllte. Alle Gedanken waren damals auf Gott gerichtet; seinen Finger erkannte man in allen Dingen, den großen wie den kleinsten; ihm allein, nicht den Menschen ward von allen unsern glänzenden Erfolgen die Ehre zugeschrieben. Nie brannten von Dankbarkeit gegen ihn, den Beschützer, den Erretter unseres Volkes; alle schienen gewaltig zu ihm hingezogen und von dem Verlangen beseelt, den Gott, den sie als ihren irdischen Wohltäter priesen, nun auch als ihren Erretter vom ewigen Tode kennen zu lernen. Alle Verhältnisse auf Erden, und vornehmlich das der Könige und Völker, pflegte man in einem höheren Lichte zu betrachten. Man glaubte fest, dass es Gott ist, von dem die Könige ihre Krone haben, dass er sie auf ihrem Haupte beschützt; dass alle Liebe und Fürsorge der Fürsten für die Völker, alle Liebe und Aufopferung der Völker für die Fürsten - ein Gottesdienst sei. In den Zeiten der Not hatte man, durch eine edle Begeisterung emporgetragen, die drückendsten Entbehrungen kaum empfunden, und es schien, dass man in diesem Sinne fortleben, und dass der freigewordene Geist sich nicht wieder dem Fleische unterwerfen würde. </w:t>
      </w:r>
    </w:p>
    <w:p w14:paraId="4AE3D71E" w14:textId="77777777" w:rsidR="008A7782" w:rsidRDefault="008A7782" w:rsidP="008A7782">
      <w:pPr>
        <w:pStyle w:val="StandardWeb"/>
      </w:pPr>
      <w:r>
        <w:t xml:space="preserve">Sind wir noch, was wir damals waren, meine Brüder? Sind wir vorgeschritten oder zurückgegangen? Ich frage es Euch; ich frage, ob wir die Bedingungen erfüllt haben unter denen wir in der jetzigen Zeit den Schutz des Herrn erwarten dürfen; ob eine Veränderung in uns vorgehen müsse oder entbehrlich sei? Und Ihr fühlt, dass es frevelhaft sein würde, wenn wir diese Frage nicht ohne Schonung, der strengsten Wahrheit gemäß zu beantworten suchten. Wie steht es also, frage ich, wie steht es unter uns um den Glauben und das christliche Leben? An einzelnen Orten, in einzelnen Gemütern hat der Glaube sich befestigt, das gebe ich zu; aber - und das scheint mir ebenfalls unleugbar - aus der großen Menge hat er sich zurückgezogen, und eine eisige Kälte gegen Gott und Gottes Offenbarung ist an seine Stelle getreten. Die schönen Hoffnungen für die Verbreitung des Glaubens und das Aufblühen der Kirche, denen man sich damals hingeben konnte, sind nicht erfüllt worden. Hand in Hand, brüderlich hätten wir alle fortschreiten sollen auf der Bahn des christlichen Lebens; dies ist nicht geschehen; viele sind zurückgeblieben, und diese haben nun gemeint, dass die andern zu schnell gingen, und dass sie das Ziel überschritten. Die Einigkeit im Geiste hat aufgehört; anstatt in einem Gefühl der Anbetung und Liebe zu verschmelzen, hat man sich in Parteien getrennt, man hat sich gegenseitig bekämpft, geschmäht, mit Spott überhäuft. Der Gleichgültigen wurden noch mehr als der Gegner, und durch ein von allem Höheren geschiedenes Leben verleugneten diese den Herrn fast noch lauter, als es durch die Stimmen seiner Widersacher geschah. Bei Schätzung der irdischen Angelegenheiten stand man nicht immer auf dem Grund und Boden des Glaubens, und so konnten Unternehmungen, die offenbar in Gottes Ordnung eingriffen, Entschuldigung finden. Diese Geringschätzung dessen, was uns mit dem Himmel verbindet, entflammte um so mehr das Verlangen, dies arme kurze Leben, welches der Mensch hier auf Erden zubringt, mit allen möglichen Ehren und Genüssen auszustatten. Selbst bessere Gemüter fühlten diesen Stachel, dürsteten nach Auszeichnung, überließen sich dem Leichtsinn, der Üppigkeit, der Leidenschaft. Die Anzahl derjenigen, die ein erbauliches Beispiel gaben,, verminderte sich, und die Ärgernisse fingen wieder an, sich zu häufen. Aus den höheren Ständen drang die sogenannte Bildung in das Volk, und auch dieses meinte sich ohne das Christentum behelfen zu können. Es lernte vieles, nur nicht das Eine, was Not tut. Seine Ruhe, sein ehrenwertes Beharren in einem geschlossenen Kreise hatte es verloren, und gegen ungemessene Wünsche vertauscht. </w:t>
      </w:r>
    </w:p>
    <w:p w14:paraId="21C06E7F" w14:textId="77777777" w:rsidR="008A7782" w:rsidRDefault="008A7782" w:rsidP="008A7782">
      <w:pPr>
        <w:pStyle w:val="StandardWeb"/>
      </w:pPr>
      <w:r>
        <w:t xml:space="preserve">Ist dem also, meine Brüder, nun so sei diese ernste, trübe, schwere Zeit uns gesegnet zu einer Zeit der Buße. Zur Buße ermahnen uns die Gefahren, mit denen Gott uns umgeben hat, von denen noch keine genaht ist, die er noch alle entfernen kann. Buße wollen wir tun wegen dieser schönen, ruhigen Friedensjahre, welche viele unter uns so durchaus verloren haben; welche kein Einziger ganz nach Gottes Willen angewendet hat. Buße sollen Alle tun, Lehrer und Zuhörer, Hohe und Geringe, Alte und Junge. Und zugleich wollen wir fromme Entschließungen fassen; horchen wollen wir auf die Stimme des Herrn, der durch die Ereignisse so gewaltig zu uns redet, und tun, was er uns befiehlt. Er spricht: Jerusalem, erkenne in der jetzigen Zeit, was zu deinem Frieden dient; und wir wollen erkennen, dass Er selbst unser Friede ist, innerlich und äußerlich jetzt und künftig, und wollen zu ihm zurückkehren. Er spricht in seinem Worte: fürchtet Gott, ehret den König; und wir wollen in dem Könige, den er uns gab, nicht nur den hochbegnadigten Menschen, sondern auch den Gesalbten Gottes ehren. Er spricht: So seid nun wacker alle Zeit und betet, dass ihr würdig werden möget zu entfliehen diesem allen, was geschehen soll! Ja, wir wollen erwachen aus dem Schlafe der Lust und der Leidenschaft, wir wollen uns gürten, wir wollen beten für unsern König, unser Volk, uns selbst. Er spricht: Daran wird man erkennen, dass ihr meine Jünger seid, so ihr Liebe unter einander habt. Aufgehoben sei alle Zwietracht, die durch Verschiedenheit der Meinungen herbeigeführt ward; in unser Aller Brust schlage nur Ein Herz, brenne nur Ein Gefühl der Liebe für Gott, König und Pflicht! </w:t>
      </w:r>
    </w:p>
    <w:p w14:paraId="6E5BB462" w14:textId="77777777" w:rsidR="008A7782" w:rsidRDefault="008A7782" w:rsidP="008A7782">
      <w:pPr>
        <w:pStyle w:val="StandardWeb"/>
      </w:pPr>
      <w:r>
        <w:t xml:space="preserve">Wie hieß es doch in unserm Texte? Es hieß: Dass wir erlöset von der Hand unserer Feinde, ihm dienten ohne Furcht unser Lebelang. Furcht - sie war noch kurz zuvor in unserm Herzen, weil das Bewusstsein der Schuld dunkel und drückend auf uns lag, weil wir es nicht ausgesprochen, nicht fromme Entschließungen gefasst hatten. Jetzt haben wir unsere Sünden bekannt, wir haben fromme Entschließungen gefasst - und die Furcht ist verschwunden. Wir sind ruhig, denn wir sind erlöset aus der Hand unsrer schlimmsten Feinde, der Sünde und des Unglaubens; wir sind mit Gott vereint; und weder Tod noch Leben, weder Engel noch Fürstentum noch Gewalt, weder Hohes noch Tiefes, noch keine andre Kreatur mag uns scheiden von der Liebe Gottes, die in Christo Jesu ist, unserm Herrn. Den König an unsrer Spitze stehen wir, ein gläubiges, frommes, treues Volk, alle wie Ein Mann; und über uns breitet Gott segnend und schützend seine Hände. </w:t>
      </w:r>
    </w:p>
    <w:p w14:paraId="4F2400EC" w14:textId="77777777" w:rsidR="008A7782" w:rsidRDefault="008A7782" w:rsidP="008A7782">
      <w:pPr>
        <w:pStyle w:val="StandardWeb"/>
      </w:pPr>
      <w:r>
        <w:t xml:space="preserve">Nun ist auch das Weihnachtsgefühl wieder in unsere Herzen zurückgekehrt; es ist Ruhe, Sicherheit, Freudigkeit; wir verdanken es dem hohen Wunder, das wir heute feiern, der Menschwerdung des göttlichen Wortes. Schöne Weihnachtssonne, du gehst auf, du verscheuchest die Wolken, die über dem Erdkreis hangen, du verscheuchest wenigstens die Wolken von unserm Herzen. D Sohn Gottes, allmächtiger Regierer der Welt, siehe, wir vertrauen Dir ganz. Tue, was Dir gefällt. Töte uns, wenn Du willst, aber lass uns nicht sündigen, lass uns nicht untreu werden! Amen. </w:t>
      </w:r>
    </w:p>
    <w:p w14:paraId="3344382D" w14:textId="77777777" w:rsidR="008A7782" w:rsidRDefault="008A7782" w:rsidP="008A7782">
      <w:pPr>
        <w:pStyle w:val="berschrift1"/>
      </w:pPr>
      <w:r>
        <w:t>Theremin, Franz - Gottes überschwängliche Wohltaten.</w:t>
      </w:r>
    </w:p>
    <w:p w14:paraId="5B2BD30A" w14:textId="77777777" w:rsidR="008A7782" w:rsidRDefault="008A7782" w:rsidP="008A7782">
      <w:pPr>
        <w:pStyle w:val="StandardWeb"/>
      </w:pPr>
      <w:r>
        <w:t xml:space="preserve">Am ersten Weihnachtsfeiertage 1831. </w:t>
      </w:r>
    </w:p>
    <w:p w14:paraId="3B4C056B" w14:textId="77777777" w:rsidR="008A7782" w:rsidRDefault="008A7782" w:rsidP="008A7782">
      <w:pPr>
        <w:pStyle w:val="StandardWeb"/>
      </w:pPr>
      <w:r>
        <w:t>Epistel an die Epheser, K. 3. V. 20 und 21.</w:t>
      </w:r>
      <w:r>
        <w:br/>
      </w:r>
      <w:r>
        <w:rPr>
          <w:rStyle w:val="Fett"/>
          <w:rFonts w:eastAsiaTheme="majorEastAsia"/>
        </w:rPr>
        <w:t>Dem aber, der überschwänglich tun kann über alles, was wir bitten oder verstehen, nach der Kraft, die da in uns wirket, dem sei Ehre in der Gemeine, die in Christo Jesu ist, zu aller Zeit, von Ewigkeit zu Ewigkeit! Amen.</w:t>
      </w:r>
      <w:r>
        <w:t xml:space="preserve"> </w:t>
      </w:r>
    </w:p>
    <w:p w14:paraId="6E78AB17" w14:textId="77777777" w:rsidR="008A7782" w:rsidRDefault="008A7782" w:rsidP="008A7782">
      <w:pPr>
        <w:pStyle w:val="StandardWeb"/>
      </w:pPr>
      <w:r>
        <w:t xml:space="preserve">Als wir das Weihnachtsfest im vorigen Jahre feierten, waren unsere Gemüter mit Unruhe und Besorgnis erfüllt, weil der Friede von Europa bedroht schien, und weil eine der größten Landplagen, von Osten her, langsamen Schrittes sich uns nahte. Wir mussten deshalb, als wir damals zu Euch redeten, Euch erinnern, dass die Welt nicht durch ihre eigenen Kräfte, nicht durch die Leidenschaften der Menschen, sondern durch Gott regiert wird, der mit einem frommen und gehorsamen Volke ein Bündnis, es zu beglücken, geschlossen hat. </w:t>
      </w:r>
    </w:p>
    <w:p w14:paraId="26488DAA" w14:textId="77777777" w:rsidR="008A7782" w:rsidRDefault="008A7782" w:rsidP="008A7782">
      <w:pPr>
        <w:pStyle w:val="StandardWeb"/>
      </w:pPr>
      <w:r>
        <w:t xml:space="preserve">Als in diesem Jahre die gefürchtete Plage uns näher und näher gekommen, und auch in unserer Stadt ausgebrochen war, da konnte das bevorstehende Weihnachtsfest, wenn wir unsern Blick auf dasselbe richteten, uns nicht mit derselben Freude, wie gewöhnlich, erfüllen. Es wird erscheinen, so dachten wir, das schöne Fest; aber in welchem Zustande allgemeiner Not wird es unsere Stadt, in welcher tiefen Trauer oder bangen Besorgnis wird es die meisten Hauser in derselben finden! Vielleicht werden wir es nicht mehr erleben; und wenn wir es feiern: ach! wie verschieden wird diese Feier von allen früheren sein! </w:t>
      </w:r>
    </w:p>
    <w:p w14:paraId="486F736C" w14:textId="77777777" w:rsidR="008A7782" w:rsidRDefault="008A7782" w:rsidP="008A7782">
      <w:pPr>
        <w:pStyle w:val="StandardWeb"/>
      </w:pPr>
      <w:r>
        <w:t xml:space="preserve">Dieses Fest ist gekommen, und - o wie wunderbar! - es ist unter allen Weihnachtsfesten, die wir jemals gefeiert haben, vielleicht das schönste. Die Unruhe und Besorgnis, die im verflossenen Jahre unsere Herzen bewegten, sind größtenteils gestillt. Die Plage, die wir in der Mitte dieses Jahres fürchteten, ist gekommen, sie ist milder, viel milder gewesen, als unser kühnstes Vertrauen es zu hoffen wagte; sie scheint beinahe vorübergegangen. Die Herrlichkeit der göttlichen Gabe, die wir heute empfangen, wird uns durch kein allgemeines, kein drückendes Erdenleid verdunkelt, sondern große irdische Segnungen bilden gleichsam für sie eine würdige Umgebung. Werden also, ich frage Euch, meine Brüder, werden die Worte unseres Textes uns nicht unwillkürlich auf die Lippen und in das Herz gelegt: Dem aber der überschwänglich tun kann über alles, was wir bitten und verstehen, dem sei Ehre in der Gemeine die in Christo Jesu ist, zu aller Zeit und von Ewigkeit zu Ewigkeit? Wovon könnte daher unter uns die Rede sein, als erstlich von den überschwänglichen Wohltaten Gottes; und zweitens von der Ehre, die wir schuldig sind ihm dafür zu erweisen? O Herr, der du heute so viel geistige Güter bringest und so viel irdische Not hinwegnimmst, der du uns so liebreich erscheinst, aber auch so ernst und so mahnend, gib uns die eigentümliche Andacht, die einem so eigentümlichen Feste geziemt, gib uns freudige Rührung, herzliche Dankbarkeit, und tiefen, tiefen Ernst! </w:t>
      </w:r>
    </w:p>
    <w:p w14:paraId="76ABC6B4" w14:textId="77777777" w:rsidR="008A7782" w:rsidRDefault="008A7782" w:rsidP="008A7782">
      <w:pPr>
        <w:pStyle w:val="berschrift2"/>
      </w:pPr>
      <w:r>
        <w:t>I.</w:t>
      </w:r>
    </w:p>
    <w:p w14:paraId="36F2EABE" w14:textId="77777777" w:rsidR="008A7782" w:rsidRDefault="008A7782" w:rsidP="008A7782">
      <w:pPr>
        <w:pStyle w:val="StandardWeb"/>
      </w:pPr>
      <w:r>
        <w:t xml:space="preserve">Erstlich: Gottes Gaben sind überschwänglich; er kann tun und er tut, über alles was wir bitten oder verstehen; seine Wohltaten sind höher als die Vernunft, welche sie nicht begreifen, als das Verlangen des Herzens, das sich nicht bis zu ihnen emporschwingen kann. </w:t>
      </w:r>
    </w:p>
    <w:p w14:paraId="20243E89" w14:textId="77777777" w:rsidR="008A7782" w:rsidRDefault="008A7782" w:rsidP="008A7782">
      <w:pPr>
        <w:pStyle w:val="StandardWeb"/>
      </w:pPr>
      <w:r>
        <w:t xml:space="preserve">Dies gilt zuerst von der Wohltat, die allen übrigen zum Grunde liegt, von der Erschaffung der Welt, und von dem Dasein, das er uns gab. Die Welt war einmal nicht, einmal war Keiner als Gott allein, aber er wollte nicht allein bleiben, er erschuf. Wer begreift und wer fasst sie, diese Tat der Allmacht, die Etwas aus dem Nichts hervorruft; diese Tat der Liebe, die unzähligen Geschöpfen, in den verschiedensten Abstufungen, Leben und alles wofür ihr Leben empfänglich ist, mitteilen will? Himmel und Erde hatte Gott erschaffen, hatte die Erde zum Wohnplatz für lebende Wesen zubereitet; hatte sie schon mit mannigfaltigen Geschöpfen bevölkert; da schuf er auch am sechsten Tage den Menschen; schuf ihn - schon wieder begreifen und fassen wir es nicht - schuf ihn nach seinem Ebenbilde, das Geschöpf nach dem Bilde des Schöpfers, den Endlichen nach dem Bilde des Unendlichen, Den, welcher auf Erden wandeln sollte, nach dem Bilde Dessen, der im Himmel ist; schuf also auch - das lässt sich erwarten, die Erde um ihn her, dem Himmel ähnlich. Und so war denn der erste Zustand des Menschen durch Heiligkeit und Unschuld, durch irdische Unsterblichkeit und selige Gemeinschaft mit Gott überschwänglich. </w:t>
      </w:r>
    </w:p>
    <w:p w14:paraId="297FDA7F" w14:textId="77777777" w:rsidR="008A7782" w:rsidRDefault="008A7782" w:rsidP="008A7782">
      <w:pPr>
        <w:pStyle w:val="StandardWeb"/>
      </w:pPr>
      <w:r>
        <w:t xml:space="preserve">Freilich blieb er es nicht; die Menschen sündigten: dahin war Heiligkeit, Unschuld, irdische Unsterblichkeit; das göttliche Ebenbild war zerrüttet. Vor dem Angesichte ihres Richters standen sie bleich, zitternd, mit Scham erfüllt - die armen Sünder; wussten aus ihrem sonst so reichen Herzen nichts mehr hervorzubringen als armselige Entschuldigungen, lieblose Anklagen; - der Mann klagte das Weib an; das Weib warf die Schuld auf die Schlange; - hörten , aus dem Munde des Herrn - sonst mochte er ganz andere Worte zu ihnen gesprochen haben - das Urteil: Verflucht sei der Acker um deinetwillen. Im Schweiße deines Angesichts sollst du dein Brot essen, bis dass du wieder zur Erde werdest, davon du genommen bist. Denn du bist Erde, und sollst zur Erde werden. Da mochten sie wohl zittern, als sie diesen Fluch hörten, bei dessen Anhörung wir jetzt ja wohl noch zittern, nachdem er schon sechstausend Jahre gewirkt hat; da mochten sie wohl nicht beten können, wenigstens lesen wir nichts davon, und wenn es geschah, was mochte ihr Gebet anders sein als ein durch Seufzen ersticktes Flehen um Erbarmen! Um die Aufhebung ihrer Schuld und aller Schulden, welche sie nach sich ziehen würde, um eine Wiederherstellung in ihren früheren Zustand, um eine Erhöhung ihrer Herrlichkeit zu bitten, das fiel ihnen schwerlich ein. Gott versprach es; er verhieß ihnen den Nachkommen des Weibes, welcher der Schlange den Kopf zertreten würde. Er tat über alles, was sie bitten, und auch über alles, was sie verstehen konnten; denn etwas verstanden sie wohl davon; ganz fassten sie es gewiss nicht. </w:t>
      </w:r>
    </w:p>
    <w:p w14:paraId="28EE13FA" w14:textId="77777777" w:rsidR="008A7782" w:rsidRDefault="008A7782" w:rsidP="008A7782">
      <w:pPr>
        <w:pStyle w:val="StandardWeb"/>
      </w:pPr>
      <w:r>
        <w:t xml:space="preserve">Das Verständnis von der zu erwartenden Erlösung ward jedoch immer vollkommener und umfassender durch die göttlichen Verheißungen, die im Laufe der Zeiten zu jener ersten hinzukamen; und das Bild, welches man sich nach denselben von dem Erlöser entwarf, war herrlich und glänzend genug. Es ist ein König auf dem Stuhle Davids, ja ein König, der zur Rechten Gottes sitzt, dessen Herrschaft sich erstreckt bis an der Welt Ende, und gegen den die Völker vergeblich sich empören. Er heißet Wunderbar, Rat, Kraft, Held, Ewig-Vater, Friedefürst. Der Geist der Weisheit und der. Stärke ruhet auf ihm, aber auch der Geist der Milde und der Barmherzigkeit. Das zerstoßene Rohr wird er nicht zerbrechen, und das glimmende Tocht wird er nicht auslöschen. Er wird seine Heerde weiden wie ein Hirte; er wird die Lammer in seine Arme sammeln, und in seinem Busen tragen. Ja noch mehr: Er ist selbst das Lamm, das zur Schlachtbank geführt wird; die Strafe liegt auf ihm, auf dass wir Frieden hatten, und durch seine Wunden sind wir geheilt. Aber er ist aus der Angst und dem Gericht genommen, und wer kann seines Lebens Länge ausreden? So weit ging das Verständnis der heiligen Männer unter dem alten Bunde, und so weit als dieses reichte auch ihr Wunsch, ihre Bitte. Viele Könige und Propheten wünschten ihn zu sehn! Gesetzt, dieser Wunsch wäre erfüllt worden, sie hätten einen Tag des Menschensohnes gesehen, hätten ihn gesehen, wie er die Kranken heilte, hätten gehört, wie er die Mühseligen und Beladenen zu sich rief; hätten aus seinem holdseligen Munde die Lehre vernommen, welche Hunger und Durst des Herzens stillet: Das ist unsere Hoffnung, würden sie gesagt haben, sie ist in Erfüllung gegangen! Aber es ist zugleich mehr, viel mehr als alles, was wir zu hoffen und zu wünschen wagten! Denn wenn man nicht eine solche Herrlichkeit und Größe gesehen hat, wie sollte man sie sich vorstellen können? Und wenn sie ihn an seinem Kreuze, wenn sie ihn nach seiner Auferstehung erblickt hätten! Von beidem hatten sie eine Ahndung; denn David hatte ihm die Worte in den Mund gelegt: Mein Gott, mein Gott, warum hast du mich verlassen? Und auch jene anderen: Du wirst nicht zugeben, dass dein Heiliger verwese. Aber sie würden die Ahndung mit der Erfüllung verglichen, und aus einem tief staunenden Herzen die Worte gestammelt haben: Gott, du kannst tun über Alles, was wir bitten und verstehen! </w:t>
      </w:r>
    </w:p>
    <w:p w14:paraId="50812F7E" w14:textId="77777777" w:rsidR="008A7782" w:rsidRDefault="008A7782" w:rsidP="008A7782">
      <w:pPr>
        <w:pStyle w:val="StandardWeb"/>
      </w:pPr>
      <w:r>
        <w:t xml:space="preserve">Doch wir blicken jetzt noch nicht weiter in das Leben Jesu, wir bleiben stehen bei dem Wunder des heutigen Tages. Was ist es denn eigentlich? Wir fragen den Johannes; der redet von dem Sohne Gottes; er nennt ihn das Wort, und sagt: Im Anfang war das Wort, und das Wort war bei Gott, und Gott war das Wort. Alle Dinge sind durch dasselbe gemacht, und ohne dasselbe ist nichts gemacht, was gemacht ist. Und dann setzt er hinzu: Das Wort ward Fleisch; der Sohn Gottes ward Mensch: einfache Worte, aber ein ungeheurer Gedanke! Das Übergroße kann sich überhaupt nur in den einfachsten Worten ausdrücken. Das Wort ward Fleisch, der Sohn Gottes ward Mensch. Geht nun, Ihr Menschen, bewegt es Euer Leben lang in Euerm Herzen, und versieht es, wenn Ihr könnt. Hätte Gott Euch ein Zeichen seiner Huld versprochen, ein wunderbares, das hinausginge über Alles, was im Laufe der Natur geschehen kann: hattet Ihr gerade ein solches, die Verbindung der Gottheit und Menschheit in Einer Person, erwarten dürfen? Das ist so seine Weise, eine wahrhaft göttliche Weise. Erst erregt er ungemessene Erwartungen, und dann - täuscht er sie etwa? Freilich, täuscht er sie, aber nicht indem er Geringeres, sondern immer er noch Größeres gibt. Wir haben sie oft auf unerwartete Trübsale angewendet, jene bekannten Worte Gottes bei dem Propheten; aber wir könnten sie noch schicklicher auf seine alle Erwartung übertreffenden Gaben und Wohltaten beziehen: Meine Gedanken sind nicht eure Gedanken, und eure Wege sind nicht meine Wege. Sondern so viel der Himmel höher ist denn die Erde, so viel sind auch meine Wege höher denn eure Wege, und meine Gedanken höher denn eure Gedanken. </w:t>
      </w:r>
    </w:p>
    <w:p w14:paraId="0707CE2B" w14:textId="77777777" w:rsidR="008A7782" w:rsidRDefault="008A7782" w:rsidP="008A7782">
      <w:pPr>
        <w:pStyle w:val="StandardWeb"/>
      </w:pPr>
      <w:r>
        <w:t xml:space="preserve">Und wenn wir zu dem Bericht des Johannes, den der andern Evangelisten hinzunehmen, so wird unser Erstaunen noch größer. Denn da erfahren wir, dass im jüdischen Lande eine arme Jungfrau lebte, die hieß Maria, die machte sich auf, um der Verordnung einer heidnischen Obrigkeit zu genügen, nach einem Ort, genannt Bethlehem. Hier fand sie keinen Raum in der Herberge, sondern begab sich in eine Höhle, die auch den Tieren zum Aufenthalt diente. Dort gebar sie ihren Sohn - nämlich eben den Jesus Christus, der mit dem Vater eins ist; - sie wickelte ihn in Windeln, und legte ihn in eine Krippe, denn ein anderes Bette war nicht vorhanden. Da also der Sohn Gottes sich hingibt, so gibt er sich ganz; und da er Mensch wird, so stellt er sich nicht auf die oberste, sondern auf die unterste Stufe unter den Menschen. Was sollen wir dazu sagen? Nichts! Worte schwächen nur den Eindruck! Auch Maria und Joseph antworteten nichts auf die Anrede des Simeon; sie wunderten sich nur des, das von ihm geredet ward. </w:t>
      </w:r>
    </w:p>
    <w:p w14:paraId="517CEF7B" w14:textId="77777777" w:rsidR="008A7782" w:rsidRDefault="008A7782" w:rsidP="008A7782">
      <w:pPr>
        <w:pStyle w:val="StandardWeb"/>
      </w:pPr>
      <w:r>
        <w:t xml:space="preserve">Wir sind jedoch noch nicht zu Ende mit den Wundern, die wir Euch am heutigen Tage zu verkündigen haben, und redeten wir von der Geburt Christi in Bethlehem, so müssen wir auch von seiner Geburt in unserm Herzen reden. Welche von beiden ein größeres Staunen erregen müsse, weiß ich nicht. Denn als der Herr dort, in Bethlehem, geboren ward, als er die menschliche Natur annahm, da war dies eine reine, durch keine Sünde befleckte, und zu der ursprünglichen Würde, die sie bei dem ersten Menschen vor dem Falle gehabt hatte, wiederhergestellte Natur; eine heilige Hütte war es, welche die Gottheit sich selber auferbaut hatte; und warum hätte die Gottheit nicht darin wohnen sollen? Aber unser Herz ist nicht solch ein reiner, heiliger Tempel; es ist angesteckt von natürlichem Verderben, es ist entweiht durch Götzenbilder, die wir darin aufgerichtet und die wir verehrt haben; durch den Schlamm der Welt, der hindurchfloss und sich darin festsetzte, durch böse Begierden, Gedanken und Taten, die daraus entsprungen und hervorgegangen sind. Und in diesem entweihten, befleckten Herzen wird ein göttlicher Keim niedergelegt, der sich darin entwickelt, und der es schnell oder allmählig verwandelt. Sonst liebte es die Welt, jetzt fängt es an Gott zu lieben; sonst verlangte es nach Erdenlust, jetzt verlangt es nach himmlischer Seligkeit; sonst fand es Wohlgefallen an all den unreinen Trieben, die es in sich hegte, jetzt hasst, jetzt verabscheut es sie, seufzt nach Entledigung von seinen Banden, um zur herrlichen Freiheit der Kinder Gottes zu gelangen. Es geschieht, die Bande fallen von ihm ab; die Unreinigkeit verschwindet; ein schönes Bild tritt mehr und mehr an das Licht hervor. Es ist das Ebenbild Gottes; ursprünglich war es dem Menschen angeschaffen, dann war es zerrüttet worden, war verloren gegangen, jetzt wird es wieder hergestellt. Es ist das Bild Jesu Christi; ja noch mehr - warum soll ich nicht sagen, mit Staunen sagen, was die Schrift uns lehrt - es ist Christus selbst, der in uns geboren wird, der in uns eine Gestalt gewinnt, der unser entweihtes Herz aufs neue weihet zu einem heiligen Tempel, darin er wohnen könne; der uns teilhaftig macht der göttlichen Natur. Ist dies nicht über Alles was wir bitten und verstehen? Wer hätte gewagt darum zu bitten? Wer darf sagen, dass er es ganz verstehe? Möchten wir es, wenn es auch Keiner versteht, dennoch Alle erfahren; möchten wir sie fühlen die göttliche Kraft, die in uns wirkt, es fühlen das Regen des Geistes, durch den wir wiedergeboren und Kinder Gottes werden nach dem Ebenbilde Jesu Christi! </w:t>
      </w:r>
    </w:p>
    <w:p w14:paraId="40FC33CD" w14:textId="77777777" w:rsidR="008A7782" w:rsidRDefault="008A7782" w:rsidP="008A7782">
      <w:pPr>
        <w:pStyle w:val="StandardWeb"/>
      </w:pPr>
      <w:r>
        <w:t xml:space="preserve">Dass dies geschehe, dass der himmlische Keim, der in unserm Geschlechte niedergelegt ward, sich entwickele und es durchdringe, dass das Reich Gottes komme, das ist der Ratschluss des Herrn, sein letzter Zweck in der Weltregierung. Dem Reiche Gottes entgegen wirkt das Reich der Finsternis. Es ist mächtig durch die in dem Menschen herrschende Sünde; es erzeugt den Unglauben, damit die von Gott Abgefallenen den Weg nicht finden mögen, der zu ihm zurückführt; es blüht in den größeren und schrecklichen Vergehungen, deren seine Diener sich schuldig machen; es möchte die ganze Welt verschlingen, möchte unser ganzes Geschlecht in seinen Schoß aufnehmen und es verderben. Zeiten gibt es, wo man denken möchte, es werde ihm gelingen. Da verbreitet sich der Unglaube, schon die Jugend lernt ihn als Weisheit verehren; man zählt diejenigen, und weiset mit Fingern auf sie, die in Christo noch den Sohn Gottes erkennen. Da wird jedes Gesetz unerträglich; mit dem, welches ins Gewissen geschrieben ist, sucht man ein Abkommen zu treffen. Auch die in der Gesellschaft herrschende Ordnung ist verhasst, denn sie ist doch ein Abbild derjenigen, die im Reiche Gottes besteht. Sie werde umgeworfen; nichts regiere, als die Willkür dessen, der jedesmal der Stärkste ist! O wir blöden Gemüter! Auch wir haben etwas Ähnliches zu unsern Zeiten gesehen; da haben wir gemeint, nun könne es nicht länger halten, nun breche Alles zusammen, nun würde ein Krieg Aller gegen Alle entstehen; alle Ordnung, alle Wohlfahrt würde zusammengestürzt und vernichtet werden. Wir bedachten nicht, als wir so fürchteten, dass Gott die Welt regiert, und dass dieser Gott tut über Alles was wir bitten und verstehen. Er lässt die Wogen anschwellen; dann spricht er: Bis hierher und nicht weiter, und sie legen sich zu seinen Füßen. Von einem Augenblick zum andern scheint das Unheil verderblich hervorbrechen zu wollen; aber er erhebt seine gewaltige Rechte, und zwingt es in seine Schranken zurückzukehren. </w:t>
      </w:r>
    </w:p>
    <w:p w14:paraId="265C0B74" w14:textId="77777777" w:rsidR="008A7782" w:rsidRDefault="008A7782" w:rsidP="008A7782">
      <w:pPr>
        <w:pStyle w:val="StandardWeb"/>
      </w:pPr>
      <w:r>
        <w:t xml:space="preserve">Die Folgen der Sünde sind Leiden und Tod; und da die Sünde so groß und so allgemein verbreitet ist, wen darf es befremden, dass es auch überall Leiden gibt, und dass diese Leiden nicht selten groß und furchtbar sind? Wenn oft durch die geistige Welt ein giftiger Hauch der Ansteckung weht, wenn ein böses Beispiel, an einem Orte gegeben, oft schnell an einem andern weit entfernten nachgeahmt wird: so stimmt es damit nur zu sehr überein, dass auch verheerende Krankheiten die Länder durchziehen und eines nach dem andern verwüsten. Eine solche Plage war auch über uns verhängt; sie kam; und als ihre ersten Opfer fielen, als die Zahl dieser Opfer so schnell und so furchtbar sich steigerte, da waren unsere Herzen tief gebeugt und erschüttert durch den Schmerz über das Geschehene, durch die Erwartung dessen, was geschehen könnte. Alle waren bedroht, Viele sind freilich dahingerafft, aber doch noch Mehrere sind errettet; wir Alle sind es bis jetzt. Und in dem feierlichen Augenblick, wo wir uns dies sagen: Ich bin errettet! sollten wir da nicht auch aller anderen Errettungen gedenken, an denen vielleicht unser Leben so reich ist; aller Gefahren, die von uns abgewendet wurden; aller Verwickelungen unseres Schicksals, die einen so traurigen Ausgang hätten nehmen können, und die einen so viel günstigeren als wir es dachten, genommen haben; aller unserer Gebete, die gleich denen, welche wir beim Ausbruche dieser Krankheit an Gott richteten, in einem viel größeren Umfang, als wir es erwarteten, erhört worden sind? Sollte dies nicht auch eine Gelegenheit sein zu bekennen, dass Gott tut über Alles was wir bitten und verstehen? </w:t>
      </w:r>
    </w:p>
    <w:p w14:paraId="34301BA9" w14:textId="77777777" w:rsidR="008A7782" w:rsidRDefault="008A7782" w:rsidP="008A7782">
      <w:pPr>
        <w:pStyle w:val="StandardWeb"/>
      </w:pPr>
      <w:r>
        <w:t xml:space="preserve">Doch ein Augenblick wird kommen - ja ich hoffe es, er wird für uns Alle kommen! - wo wir eben dies in einem noch viel höheren Sinne, als es hier auf Erden geschehen kann, bezeugen werden; das wird der Augenblick sein, wo Gott uns Unwürdige, aber Begnadigte in seine himmlische Freude aufnimmt. Wir vertiefen uns oft in die Vorstellung dieser Seligkeit; was könnte, was sollte uns wohl mehr anziehen als sie? Wir fragen nach ihrem Wesen, wir halten uns an die Aussprüche der Schrift, welche uns sagt, dass wir alsdann von Tod, Leid und Sünde befreit, versammelt um Christum, ihn wie er ist, seine Herrlichkeit schauen, und erkennen werden, wie wir erkannt find. Nach diesen Grundzügen, die wir weiter ausmalen, entwerfen wir uns ein Bild, das oft unserm Geiste vorschwebt, das in mancher frohen Stunde uns entzückt, in mancher traurigen Stunde uns tröstet. Wenn wir nun aber vom Glauben zum Schauen gelangen, wenn wir wirklich frei sind von Sünde, Leiden und Tod, wirklich Christum sehen wie er ist, und seine Herrlichkeit schauen, wirklich erkennen, wie wir erkannt sind: wir haben uns nicht geirrt, werden wir sagen; es ist das, was wir erwarteten; aber es ist doch ganz anders; das Bild war richtig, aber wie wird es durch die Wirklichkeit übertroffen! Wie hätten wir denn auch, in den Schranken des früheren Lebens, diese Fülle, die uns jetzt überströmt, zu fassen und zu ahnen vermocht? Gott ist unermesslich reich, unermesslich gnädig; er kann tun, und er tut über Alles, was wir bitten und verstehen. So - wenn man das Kleine mit dem Großen vergleichen darf - so sprach zu Salomo jene Königin Arabiens, welche gekommen war, seine Herrlichkeit zu sehn: Es ist wahr, was ich in meinem Lande gehöret habe von deinem Wesen und von deiner Weisheit. Und ich habe es nicht wollen glauben, bis ich gekommen bin, und habe es mit meinen Augen gesehen. Und siehe, es ist mir nicht die Hälfte gesagt. </w:t>
      </w:r>
    </w:p>
    <w:p w14:paraId="34A1F6EA" w14:textId="77777777" w:rsidR="008A7782" w:rsidRDefault="008A7782" w:rsidP="008A7782">
      <w:pPr>
        <w:pStyle w:val="berschrift2"/>
      </w:pPr>
      <w:r>
        <w:t>II.</w:t>
      </w:r>
    </w:p>
    <w:p w14:paraId="448A44A7" w14:textId="77777777" w:rsidR="008A7782" w:rsidRDefault="008A7782" w:rsidP="008A7782">
      <w:pPr>
        <w:pStyle w:val="StandardWeb"/>
      </w:pPr>
      <w:r>
        <w:t xml:space="preserve">Und wer ruft jetzt nicht mit dem Apostel: Dem aber, der überschwänglich tun kann über alles, was wir bitten und verstehen, dem sei Ehre in der Gemeine, die in Christo Jesu ist, zu aller Zeit und von Ewigkeit zu Ewigkeit! Wer fühlt nicht, dass Gott Ehre zu erweisen, seinen Ruhm zu verkündigen, unsere höchste, ja unsere einzige Pflicht und Bestimmung sei? Gott Ehre erweisen? fragt hier vielleicht Jemand. Wie wäre das möglich, da wir so gering, da wir, ohne ihn, nichts sind; da wir das Leben und alles was das Leben schmückt, verschönt und heiliget, nur von ihm empfangen haben? Nun, so lasst uns denn mit eben diesem Bekenntnis den Anfang machen, lasst uns mit dem Munde bezeugen und mit dem Herzen recht lebhaft empfinden, dass wir nur durch Gott allein das Leben und alle Güter und Freuden desselben haben und besitzen; lasst uns alle seine Wohltaten, von den größten bis zu den geringsten, als solche anerkennen, lasst uns keine derselben ableugnen: schon dadurch werden wir ihm Ehre erweisen. Erzählen doch die Himmel die Ehre Gottes; verkündigt doch die Beste seiner Hände Werk; liefern doch selbst die geringsten Geschöpfe, deren Leben sich am Boden hinwindet, ihren nicht geringen Beitrag zu seinem Ruhm; verkündigen doch selbst diese mit einer Stimme, die freilich nur unser Geist vernimmt, die Allmacht und Weisheit Dessen, der sie aus dem Nichts hervorgerufen und in eine bewunderungswürdige Ordnung gestellt hat: und die Gemeine, die in Christo Jesu ist, die sollte ihm nicht Ehre zollen können? Sind ihre Mitglieder denn nicht mit Verstand begabt, um die Wohltaten Gottes zu erkennen, mit einem Herzen sie zu fühlen, mit einer Stimme sie auszusprechen? Haben sie, die Mitglieder dieser Gemeine, nicht eine Wohltat empfangen, die größer ist als alles, was Himmel und Erde, als alles, was die übrige Schöpfung, ja als alles, was die herrlichsten Engel, die vor seinem Throne stehen, von ihm erhielten? Haben sie nicht von ihm seinen Sohn, der ihres Gleichen geworden ist - diese große Weihnachtsgabe - und in ihm Vergebung der Sünden und Seligkeit erhalten? Deshalb vermögen sie auch dem Ewigen ein Loblied zu singen, welches ihm lieblicher tönt als alle übrigen Chöre der Schöpfung, das große Halleluja: Also hat Gott die Welt geliebt, dass er seinen eingeborenen Sohn gab, auf dass alle die an ihn glauben, nicht verloren werden, sondern das ewige Leben haben. Welcher auch seines eigenen Sohnes nicht verschonet hat, sondern hat ihn für uns alle dahin gegeben: wie sollte er uns mit ihm nicht alles schenken? Ein Loblied, das seinen höchsten Schwung in den Worten erreicht, wenn sie mit einem tiefen Gefühl des Herzens ausgesprochen werden: Gott ist die Liebe! Wer diese Liebe, dies sein eigentliches Wesen, diesen seinen höchsten Ruhm, auf den er selber eifersüchtig ist; wer die höchste Wohltat, welche uns diese Liebe erwiesen hat, die Menschwerdung des göttlichen Sohnes, anerkennt, und sie gerührt in seinem Innern preiset, der zollet Gott eine ihm wohlgefällige Ehre. Das können Himmel und Erde nicht, das können die Völker nicht, die noch kein Bestandteil der Gemeine des Herrn geworden sind; das kannst du allein, Gemeine, die in Christo Jesu ist: o möchtest du, möchten alle deine Mitglieder diese heilige Pflicht erfüllen! </w:t>
      </w:r>
    </w:p>
    <w:p w14:paraId="077885C0" w14:textId="77777777" w:rsidR="008A7782" w:rsidRDefault="008A7782" w:rsidP="008A7782">
      <w:pPr>
        <w:pStyle w:val="StandardWeb"/>
      </w:pPr>
      <w:r>
        <w:t xml:space="preserve">Ach! sie tun es nicht alle. Da gibt es viele, mitten in der Gemeine Jesu Christi, die behaupten von der größten und höchsten Wohltat Gottes, dass sie überhaupt nicht erteilt und empfangen worden sei; die wollen alle die andern wahren Güter, die der Mensch besitzen kann, nicht von der Gnade des Höchsten, sondern von der Kraft des Menschen herleiten. Was heißt das nun? Heißt das: Gott die schuldige Ehre zollen? Heißt es nicht vielmehr, sie ihm nehmen? Gesetzt ein Volk beginge das Fest eines glänzenden Sieges über einen furchtbaren Feind, und unter der jubelnden, freudetrunkenen Menge ginge ein Mensch umher und spräche: Ihr glaubt, meine Brüder, dass Euch ein solches Glück zu Teil geworden? Ihr irret; es ward überhaupt kein Sieg errungen. Ihr danket Gott für seinen allmächtigen, gnädigen Beistand? Ihr irret; Gott hat nichts für Euch getan. Einige Vorteile habt Ihr zwar erhalten; aber davon gebühret Euch und - mir selber die Ehre. Wenn Einer so spräche, sage ich, wofür würde man das halten; nicht für Torheit, Wahnsinn, Lästerung? Wie soll man es denn nun aber nennen, wenn Menschen, wenn Christen die Menschwerdung des göttlichen Sohnes ableugnen, und den Sieg, den wir durch ihn über Sünde, Tod und Hölle davon tragen; wenn sie den Menschen selbst für den Urheber seiner Heiligung und Seligkeit ausgeben? Gott bewegt Himmel und Erde; das größte aller Wunder wird vollbracht; der welcher zur Rechten Gottes sitzt, der vor welchem alle himmlische Heerscharen ihre strahlenden Kronen niederwerfen, der liegt, in , Windeln gewickelt, in der Krippe zu Bethlehem. Und da zehn sie vorüber und sprechen: Das ist ein gewöhnliches Kind; ein Kind wie die unsrigen; etwas höher begabt, nichts weiter! Gott bietet ihnen durch diesen seinen Sohn Heiligung und Seligkeit. Wir bedürfen es nicht, sprechen sie, das haben wir Alles schon durch uns selbst. Wie soll man das nennen? Ist das die Ehre, die man Gott erweisen soll; ist das der Dank, den man ihm schuldig ist; ist das ein Loblied, das ihm Wohlgefallen kann; ist es nicht eine Lästerung, die seinen heiligen Zorn entflammen muss? </w:t>
      </w:r>
    </w:p>
    <w:p w14:paraId="35AFCA60" w14:textId="77777777" w:rsidR="008A7782" w:rsidRDefault="008A7782" w:rsidP="008A7782">
      <w:pPr>
        <w:pStyle w:val="StandardWeb"/>
      </w:pPr>
      <w:r>
        <w:t xml:space="preserve">Doch ich kann Euch, ihr Glieder der Gemeine, die in Christo Jesu ist, ich kann Euch außer dem Glauben noch einen andern köstlichen Weg zeigen, Gott Ehre zu erweisen; das ist der, ihn zu lieben von ganzem Herzen, ganzer Seele und ganzem Gemüte; Euch ihm ganz zum Eigentum hinzugeben; und anstatt, wie Ihr es bisher getan haben mögt, der Welt und Euch selbst zu dienen, Euch nun ganz und entschieden seinem Dienste zu weihen. Erwäget doch selbst, ob dies nicht eure Pflicht sei. Er hat Euch geschaffen, und da Ihr ohne ihn nichts gewesen und nichts geblieben wäret, so seid Ihr durch ihn ein unsterbliches Wesen geworden; nach seinem Ebenbilde hat er Euch geschaffen, damit zwischen Euch und dem Urbilde, welches er selbst ist, eine ewige, heilige Verbindung bestehen möchte. Und da diese Verbindung durch die Schuld des Menschen aufgehoben war, da hat er sie wiederhergestellt, an einem Tage wie der heutige hat er es getan, indem sein Sohn die menschliche Natur annahm, und sich in die Tiefen ihrer Leiden und ihres Elends versenkte. Er hat Euch alles gegeben; erwägt nun selbst, ob er weniger von Euch fordern kann als alles - nämlich Euer Herz; ob er noch dulden kann, dass irgend ein anderer Gegenstand es mit ihm teile? Nein, meine Brüder, wenn Ihr Euch freuet, so sollt Ihr euch freuen in ihm, und jedes Glück soll das Gefühl des höchsten Glückes in Euch erwecken und vermehren, einen Vater im Himmel, und in seinem Sohn, einen Erlöser zu haben. Wenn Ihr leidet, so sollt Ihr in ihm leiden, und eure Schmerzen Dem zum Opfer bringen, der durch seine Leiden und seinen Tod Euch ein so unermessliches Opfer dargebracht hat. Wenn Ihr an eurer Heiligung arbeitet, so soll es um Seinetwillen geschehen, damit euer Inneres ihm zu einem heiligen Tempel, wo er gern wohnen möge, , zubereitet werde. Wenn Ihr die Pflichten euers Berufes erfüllt, wenn Ihr euern Feinden verzeihet, wenn Ihr Öl und Wein in die Wunden der Leidenden gießt, so sollt Ihr es tun, nicht damit die Menschen Euch ein gutes Zeugnis geben, oder damit Ihr selbst Euch ein solches erteilen könnt; sondern damit Er es Euch erteile; damit es an Eurem Beispiel offenbar werde, zur Beschämung der ungläubigen Welt, sein blutiger Tod sei nicht umsonst geblieben für das Heil Derjenigen, die an ihn glauben; damit Ihr verkündiget die Tugenden des, der Euch berufen hat von der Finsternis zu seinem wunderbaren Licht. Während Ihr lebt, sollt Ihr in ihm leben, und in seiner Gemeinschaft; wenn Ihr sterbet, sollt Ihr eure Seele in seine Hände befehlen, damit auch durch Euch sich bestätige, dass er über Lebende und Todte Herr ist. </w:t>
      </w:r>
    </w:p>
    <w:p w14:paraId="33F3A47C" w14:textId="77777777" w:rsidR="008A7782" w:rsidRDefault="008A7782" w:rsidP="008A7782">
      <w:pPr>
        <w:pStyle w:val="StandardWeb"/>
      </w:pPr>
      <w:r>
        <w:t xml:space="preserve">Ist dies nicht, sagt Ihr vielleicht, eine übertriebene Forderung? Wenn der Mensch, der alles auf sich bezieht, eigennützig ist, so heißt es ja wohl Gott als eigennützig darstellen, wenn man verlangt, dass alles auf ihn bezogen werde? - Aber Einen Mittelpunkt muss es doch geben, meine Brüder, in welchem alle Bestrebungen zusammen laufen; einen Gegenstand, ein Wesen, ein Gut, um deswillen alles getan werde, was getan, alles gelitten werde, was gelitten wird. Wer soll es nun sein? Ihr etwa? Dürft Ihr euch zum höchsten Gegenstand der Liebe machen für Euch selbst; dürft Ihr verlangen, es für andere zu sein? Ihr dürft es nicht; der höchste Engel darf es nicht, denn auch er ist nur ein endliches Wesen. Einer der höchsten Engel tat es, ob er es gleich nicht durfte, und dadurch ward er ein Teufel. Ihr dürft es noch weniger, denn Ihr seid nicht nur endlich, ihr seid auch sündlich und elend. Was Ihr nicht ohne Sünde tun dürft, eurer Unvollkommenheit wegen, das muss Gott tun, um seiner Vollkommenheit willen; er muss fordern, dass seine Geschöpfe ihn über alles lieben, dass sie nur für seine Ehre leben. Ist er deshalb eigennützig? Seiner Gnade und Erbarmungen höchste ist vielmehr, dass er von uns Ehre und Lob annehmen will! Bedarf er es? Hat er es entbehrt, ehe die Welt geschaffen war, und ist er damals weniger selig gewesen? Würde er es weniger sein, wenn auch kein einziges Loblied weder im Himmel noch auf Erden ihm ertönte, kein einziger Mund ihn rühmte, kein einziges Herz für ihn schlüge? Er bedarf nicht des Himmels und nicht der Erde, nicht der Engel und nicht der Menschen; er ist selig in sich selbst. Aber wir bedürfen Sein; wir sind unselig in uns selber, und sind nur selig in ihm; und diese Seligkeit finden wir nur, wenn wir uns losreißen von der Welt, von uns selber, um für ihn zu leben, uns in ihn zu versinken, von allen Seiten aus zu ihm hin zu streben. Seine Ehre ist unsere Seligkeit, und er verlangt die eine, weil sie mit der andern Eins und dasselbe ist. </w:t>
      </w:r>
    </w:p>
    <w:p w14:paraId="24F9FA32" w14:textId="77777777" w:rsidR="008A7782" w:rsidRDefault="008A7782" w:rsidP="008A7782">
      <w:pPr>
        <w:pStyle w:val="StandardWeb"/>
      </w:pPr>
      <w:r>
        <w:t xml:space="preserve">O wir Unglücklichen, dass wir durch unsere verderbte Natur, durch unsere Erziehung, durch alle Eindrücke, die wir empfangen, niemals auf Gott, immer nur auf uns hingewiesen werden! Der Mensch ist um sein Selbst willen in der Welt; so predigt man uns von Jugend auf; und sagte man es anders, so glaubten wir es nicht. Er soll zuerst glücklich, sich und andern nützlich, zuletzt, und wenn es hoch kommt, tugendhaft werden; und wofür auch dieses? Für sich, seinen Vorteil, seine Ehre. Diese törichte Predigt wird denn auch von den törichten Menschen, die sich dabei recht klug dünken, eifrig befolgt. Die gemeinen Naturen stürzen sich in die Sinnenlust, und haschen nach einem armseligen, irdischen Gewinn. Warum sollten sie es nicht/ vermöge des Grundsatzes, den sie befolgen, und den man billigt? Sie sind da für sich selbst, für ihr Glück, sie suchen es auf ihre Weise; was ist dagegen zu sagen? Die höher strebenden Gemüter suchen sich Genüsse feinerer Art; nicht irdische Güter, sondern Schatze des Wissens wollen sie sammeln; nicht in grober sinnlicher Lust, sondern in dem Becher des Ruhmes und des Lobes, der ihnen von den Hohen und von der Menge gereicht wird, und den sie in kleinen und bedächtigen Zügen trinken, wollen sie sich berauschen; wenn keiner sie lobt und ehrt, so wollen sie ein um so größeres Recht haben sich zu loben, sich uneingeschränkt zu verehren. Also immer Eigennutz, er sei gröber oder feiner, und der feinste ist vielleicht der schlimmste; immer Vergötterung des Ich, und Verachtung Gottes. Immer Unseligkeit! Denn wo in einem Leben kein Augenblick der Berührung mit Gott war, da ist auch in solchem Leben kein Augenblick der Ruhe und des Friedens gewesen. Unseligkeit hier, auf welche auch dort Unseligkeit folgen wird; denn wer sich nicht entschließt, sich selber aufzugeben, und Gott allein zu suchen, der würde auch, wenn ihm der Himmel sich öffnete, im Himmel selbst nicht selig sein können. </w:t>
      </w:r>
    </w:p>
    <w:p w14:paraId="25001F24" w14:textId="77777777" w:rsidR="008A7782" w:rsidRDefault="008A7782" w:rsidP="008A7782">
      <w:pPr>
        <w:pStyle w:val="StandardWeb"/>
      </w:pPr>
      <w:r>
        <w:t xml:space="preserve">So wollen wir denn heute den Entschluss fassen, nicht mehr für uns, sondern allein für Gott zu leben; heute wollen wir ihn fassen, wo der Sohn Gottes sich hingibt für uns zu leben und zu sterben; in der jetzigen Zeit wollen wir ihn fassen, wo das Leben uns gleichsam neu geschenkt worden ist: wer widmete das neu geschenkte nicht gern dem, welcher es geschenkt hat? Der Tod ist nahe an uns vorübergegangen, so nahe, dass wir ihm in sein ernstes Angesicht haben schauen können. Er hat nicht fern von uns, er hat vielleicht an unserer Seite Manchen dahingerafft. Warum nicht uns? Hätte der Schlag uns nicht eben so gut treffen können; waren wir besser als Die, welche er getroffen hat? Wenn es geschehen wäre, so wäre nun unser Leben geschlossen; nichts könnte hinzugetan, nichts könnte davon hinweggenommen werden; über den Inhalt desselben, so wie er bis jetzt beschaffen ist, wären wir zur Rechenschaft gezogen worden, und was sich daraus ergeben hätte, das weiß Gott allein. Uns geziemt hier Besorgnis mehr als Sicherheit; und wir selbst haben es ja vielleicht empfunden unter den Gefahren die uns drohten, dass wir noch keineswegs reif waren zu einem gottseligen Sterben, keineswegs fähig, dem Tode mit Freudigkeit entgegen zu gehen. Nun, meine Brüder, der Herr hat uns das Leben gefristet; das ist eine Gnade; denn er schenkt uns eine Zeit, die wir noch alle bedürfen. Vielleicht ist sie nur kurz; vielleicht wird Der, welcher der Seuche entging, durch andere Unfälle heute oder morgen abgerufen. Lasst sie uns, diese Zeit, so lang oder so kurz sie sein mag, anwenden zu dem Zweck, wofür der Herr sie uns geschenkt hat: in ihm zu leben, und uns dadurch für den Himmel vorzubereiten! </w:t>
      </w:r>
    </w:p>
    <w:p w14:paraId="10B76CCA" w14:textId="77777777" w:rsidR="008A7782" w:rsidRDefault="008A7782" w:rsidP="008A7782">
      <w:pPr>
        <w:pStyle w:val="StandardWeb"/>
      </w:pPr>
      <w:r>
        <w:t xml:space="preserve">Indem ich diese Ermahnung an Euch richte, kann ich nicht umhin, in Beziehung auf unsere Stadt im Allgemeinen einen Wunsch zu äußern, der Euch gewiss allen aus dem Herzen genommen ist. Seht! Unsere Stadt ist der Schauplatz strenger Gerichte gewesen; und auf dieselben sind schnell und unerwartet Beweise großer, göttlicher Milde und Schonung gefolgt. Sollte nun das Leben ihrer Einwohner, das öffentliche und das in den Häusern, nicht bezeugen, dass so wohl diese Strenge als diese Milde an uns nicht vergeblich geblieben sind? Ach! es wäre traurig, unbeschreiblich traurig, wenn wir jetzt, bei der Rückkehr zu unsern früheren Gewohnheiten, auch diejenigen wieder annähmen, die immer Tadel verdient haben, und die ihn jetzt mehr als je verdienen würden: wenn die irdische Lust, für den lästigen Zwang, den die Todesfurcht ihr auferlegte, sich durch verdoppelte Genüsse zu entschädigen suchte; wenn eben die Menschen, die so nahe an dem Grabe vorübergestreift sind, sich nun sogleich wieder in eitlen Zerstreuungen umherdrehen, und darin vergessen wollten, dass auch sie gezittert haben, dass auch sie gerettet wurden. Sollte man hierauf erwidern: Es geschehe ja nichts, wenigstens unter den Gebildeten, als was dem Anstande gemäß sei; so antworte ich, dass der öffentliche Anstand selbst, in einer Stadt, wo die Pest geherrscht hat, manches untersagt, was er sonst gestattet haben mag. Sollte man einwenden, dass man sich ja nur erlaubten Zerstreuungen hingegeben habe, sich auch nur solchen jetzt hingeben wolle: so frage ich: Was ist erlaubt, was unerlaubt? Für den irdischen, unbußfertigen Menschen, der nach einem bloß bürgerlichen Maßstabe will gemessen sein, für. den ist freilich alles erlaubt, was nicht der Ahndung der Gesetze anheimfällt. Aber für den frommen, gottesfürchtigen Menschen, ja selbst für den, der nur strebt, es zu werden, - und solche Menschen, wünschte ich, wären wir alle, - für den ist nur das erlaubt, was zur Ehre Gottes dient; und alles, was nicht dazu dient, alles, wobei er nicht Gottes sich freuen, nicht seine Gegenwart empfinden kann - das ist für ihn unerlaubt. </w:t>
      </w:r>
    </w:p>
    <w:p w14:paraId="67D54A83" w14:textId="77777777" w:rsidR="008A7782" w:rsidRDefault="008A7782" w:rsidP="008A7782">
      <w:pPr>
        <w:pStyle w:val="StandardWeb"/>
      </w:pPr>
      <w:r>
        <w:t xml:space="preserve">Ach! Geliebte in dem Herrn! Not sind nicht alle Prüfungen, die Gott uns zugedacht haben mag, bestanden; die einen haben ein Ende genommen, die andern können sich schnell und plötzlich erheben. O lasst uns also wandeln vor dem Angesichte des Herrn, dass, wenn neue Ungewitter uns drohen, wir getrost auf Gottes Gnade und Barmherzigkeit hoffen dürfen; dass wir, wenn die ganze Prüfung dieses Erdenlebens vorüber ist, aus der kämpfenden Gemeine des Herrn, zu der wir gerechnet wurden, zu seiner triumphierenden Gemeine eingehen mögen, um ihn, den wir schon auf Erden in unserer Schwachheit lobten, auch dort mit englischen Zungen zu loben von Ewigkeit zu Ewigkeit! Amen. </w:t>
      </w:r>
    </w:p>
    <w:p w14:paraId="7C986837" w14:textId="77777777" w:rsidR="008A7782" w:rsidRDefault="008A7782" w:rsidP="008A7782">
      <w:pPr>
        <w:pStyle w:val="berschrift1"/>
      </w:pPr>
      <w:r>
        <w:t>Thomasius, Gottfried - Am Weihnachtsfeste.</w:t>
      </w:r>
    </w:p>
    <w:p w14:paraId="7DE30402" w14:textId="77777777" w:rsidR="008A7782" w:rsidRDefault="008A7782" w:rsidP="008A7782">
      <w:pPr>
        <w:pStyle w:val="StandardWeb"/>
      </w:pPr>
      <w:r>
        <w:t xml:space="preserve">Das Wunder der ewigen Liebe. </w:t>
      </w:r>
    </w:p>
    <w:p w14:paraId="091DAEA6" w14:textId="77777777" w:rsidR="008A7782" w:rsidRDefault="008A7782" w:rsidP="008A7782">
      <w:pPr>
        <w:pStyle w:val="StandardWeb"/>
      </w:pPr>
      <w:r>
        <w:t xml:space="preserve">Ehre sei Gott in der Höhe und Friede auf Erden und den Menschen ein Wohlgefallen! Amen. </w:t>
      </w:r>
    </w:p>
    <w:p w14:paraId="52C1DBC3" w14:textId="77777777" w:rsidR="008A7782" w:rsidRDefault="008A7782" w:rsidP="008A7782">
      <w:pPr>
        <w:pStyle w:val="StandardWeb"/>
      </w:pPr>
      <w:r>
        <w:t xml:space="preserve">Was heute die christliche Kirche feiert, das ist unter allen Wundern, die jemals auf dieser Welt geschahen, das wunderbarste und freudenreichste zugleich. Engel Gottes haben es den Hirten auf dem Feld verkündigt, und diese Kunde ist zum Lobgesang geworden, der seit Jahrhunderten durch die Nacht dieses Lebens hindurchklingt. Irgend einen Eindruck davon haben sicherlich Alle erfahren; etwas von dieser Freude empfindet wohl Jeder mit, und wäre es auch nur wie eine Erinnerung aus den Tagen der Kindheit, wie der Nachklang eines alten, lieblichen Liedes, das ihm einstens die Seele bewegt hat. Mehr als das ist aber auch leider Vielen nicht übrig geblieben; die Botschaft von dem Heiland, der allem Volk geboren ist, findet bei den Meisten ein kaltes, laues Herz; selbst diejenigen, die sich wirklich in diesen Tagen freuen, freuen sich großenteils mit irdischer, auswendiger Freude. Wahre, beseligende Freude ist aber nur da, wo dieses Wunder göttlicher Liebe im Glauben gefasst, wo der Heiland, der einst in Bethlehem geboren war, in das eigene Herz hineingeboren wird. Und zu solcher Freude sollen wir Diener am Worte den Gemeinden verhelfen; denn unser Beruf ist kein anderer, als Gehilfen eurer Freude zu sein, wie der Apostel sagt. Aber die Herzen bewegen, ist allein des Herrn. Wir können nur das Heil in seinem Namen Euch predigen und anbieten, nur Zeugnis geben von dem Wunder der ewigen Liebe, das heute seine Kirche feiert. Und so lege Er denn auch heute seine Gnade auf mein armes Wort und segne es also durch die Kraft seines Heiligen Geistes, dass es wahre Freude, rechten Glauben in uns schaffe, und uns Alle aufs Neue davon überführe, dass wir in Christo unserem Heiland Macht haben, Kinder Gottes zu werden. Amen. </w:t>
      </w:r>
    </w:p>
    <w:p w14:paraId="7218B04A" w14:textId="77777777" w:rsidR="008A7782" w:rsidRDefault="008A7782" w:rsidP="008A7782">
      <w:pPr>
        <w:pStyle w:val="StandardWeb"/>
      </w:pPr>
      <w:r>
        <w:t>Joh. 1,14.</w:t>
      </w:r>
      <w:r>
        <w:br/>
        <w:t>„</w:t>
      </w:r>
      <w:r>
        <w:rPr>
          <w:rStyle w:val="Fett"/>
          <w:rFonts w:eastAsiaTheme="majorEastAsia"/>
        </w:rPr>
        <w:t>Und das Wort ward Fleisch, und wohnte unter uns, und wir sahen seine Herrlichkeit, eine Herrlichkeit, als des eingeborenen Sohnes vom Vater, voller Gnade und Wahrheit.</w:t>
      </w:r>
      <w:r>
        <w:t xml:space="preserve">“ </w:t>
      </w:r>
    </w:p>
    <w:p w14:paraId="382FE8AA" w14:textId="77777777" w:rsidR="008A7782" w:rsidRDefault="008A7782" w:rsidP="008A7782">
      <w:pPr>
        <w:pStyle w:val="StandardWeb"/>
      </w:pPr>
      <w:r>
        <w:t xml:space="preserve">Was Johannes in diesen Worten ausspricht, das ist </w:t>
      </w:r>
    </w:p>
    <w:p w14:paraId="20FD9D3F" w14:textId="77777777" w:rsidR="008A7782" w:rsidRDefault="008A7782" w:rsidP="008A7782">
      <w:pPr>
        <w:pStyle w:val="StandardWeb"/>
      </w:pPr>
      <w:r>
        <w:t xml:space="preserve">das Wunder der ewigen Liebe. </w:t>
      </w:r>
    </w:p>
    <w:p w14:paraId="3C864B69" w14:textId="77777777" w:rsidR="008A7782" w:rsidRDefault="008A7782" w:rsidP="008A7782">
      <w:pPr>
        <w:pStyle w:val="StandardWeb"/>
      </w:pPr>
      <w:r>
        <w:t xml:space="preserve">Wir wollen es nach den beiden Seiten betrachten, nach denen er es uns darstellt. Nach seiner inneren, verborgenen, und nach seiner äußeren, offenbaren Seite. </w:t>
      </w:r>
    </w:p>
    <w:p w14:paraId="0707C69A" w14:textId="77777777" w:rsidR="008A7782" w:rsidRDefault="008A7782" w:rsidP="008A7782">
      <w:pPr>
        <w:pStyle w:val="berschrift2"/>
      </w:pPr>
      <w:r>
        <w:t>I.</w:t>
      </w:r>
    </w:p>
    <w:p w14:paraId="505AB20C" w14:textId="77777777" w:rsidR="008A7782" w:rsidRDefault="008A7782" w:rsidP="008A7782">
      <w:pPr>
        <w:pStyle w:val="StandardWeb"/>
      </w:pPr>
      <w:r>
        <w:t>Nach der inneren zuerst. Denn so beginnt unser Text. „Und das Wort ward Fleisch.“ Ein jedes Wort in diesem kurzen Spruch enthält ein Geheimnis. Er weist uns nach Oben und nach Unten, in den Himmel hinauf, in das verborgene Wesen Gottes hinein, auf die Erde, auf die Menschheit herab, und, was noch wunderbarer, er schließt beides, was doch so weit von einander getrennt ist, zusammen; mit einem und verbindet er beides: „Und das Wort ward Fleisch.“ Was nun das Wort sei, davon hat der Apostel schon droben im ersten Vers des Evangeliums geredet: „Im Anfang,“ hat er gesagt, „Im Anfang war das Wort und das Wort war bei Gott und Gott war das Wort; dasselbige war im Anfang bei Gott.“ Ihr wisst, Andächtige, dass das der Text ist, an dessen Verständnis die Christenheit Jahrhunderte lang gearbeitet, in dessen Tiefen sich die frömmsten und edelsten Menschen mit ihrem Sinnen und Denken versenkt, und den sie gleichwohl bis heute noch nicht ausgeschöpft und ausgedacht haben; um so weniger vermesse ich mich, euch dieses Rätsel lösen zu wollen. Aber so viel erkennt man doch leicht, dass hier Johannes nicht von einem menschlichen Wort, überhaupt nicht von einem gesprochenen Wort redet, sondern von einem wesenhaften, persönlichen Wort, welches selber redet und lebt, ja handelt und schafft. Denn fährt er dort weiter fort: „Alle Dinge sind durch dasselbige gemacht, und ohne dasselbige ist nichts gemacht, was gemacht ist. In ihm war das Leben, und das Leben war das Licht der Menschen.“ Wer sieht da nicht, dass hier unter dem Worte derselbe verstanden wird, der sich selber das ewige Leben, das Licht des Lebens, und den Johannes in unserem Text den Eingebornen vom Vater nennt. Es ist der Sohn des lebendigen Gottes, gleicher Macht und Ehre, gleichen Wesens mit dem Vater, und doch ein Anderer als der Vater, wahrhaftiger Gott vom Vater in Ewigkeit geboren, wie seine Kirche bekennt; der ewige Sohn, an dem der Vater das Bild seines eigenen Wesens hat, in dem er den Glanz seiner Herrlichkeit sich gegenüber schaut, und den er liebt mit der vollen Liebe seiner göttlichen, väterlichen Liebe, in der Gemeinschaft des Heiligen Geistes. So stehen wir denn hier an der Schwelle des Geheimnisses, welches die Kirche als die heilige Dreieinigkeit anbetet - und es dünkt</w:t>
      </w:r>
      <w:r>
        <w:rPr>
          <w:rStyle w:val="Funotenzeichen"/>
        </w:rPr>
        <w:footnoteReference w:id="8"/>
      </w:r>
      <w:r>
        <w:t xml:space="preserve"> euch vielleicht, so hohe Geheimnisse passten nicht für die Predigt und für die Gemeinde. Dennoch aber, meine Freunde, wirft diese Erkenntnis, wie stückwerkartig sie auch sei, erst das rechte Licht auf das Wunder der Liebe, das wir heute feiern. Denn dieses Wunder besteht ja eben darin, dass nicht eine erschaffene Person, nicht eine, wenn auch noch so erhabene Kreatur, sondern Gott selber in Christo Mensch geworden ist. Und ich sage dir, mein Bruder, wenn du einmal anfängst, die Schwere deiner Schuld zu erkennen und nach einer Erlösung von der Sünde und Todesmacht dich umzusehen, dann wird dir die Wahrheit, dass dein Heiland Gott ist, erst recht wichtig und teuer werden. Denn wer kann den Fluch der Sünde tilgen, als Gott allein? wer die Hölle und den Tod überwinden, wer die Menschheit von beiden erretten, wenn nicht der, der sie am Anfang geschaffen hat und dem Vater aller Dinge gleich ist? Freuen wir uns also der Erkenntnis, die uns in der Lehre von dem ewigen Worte gegeben ist, und treten wir mit ihr näher hinzu, zu dem Geheimnis unseres Textes: „Und das Wort ward Fleisch.“ Fleisch ist der Mensch; aber nicht der Mensch, wie er von Gott im Anfang gedacht und erschaffen war, sondern der Mensch, wie er in Folge des Falles geworden ist; nicht jene edle erhabene Gestalt, von welcher der Psalmist rühmt, dass sie Gott mit Preis und Ehre gekrönt und ihr Alles unter die Füße getan habe, sondern die menschliche Natur, wie sie jetzt in uns Allen ist; dem Tod unterworfen, mit Ohnmacht und Schwachheit umgeben, arm und herabgekommen von ihrer alten Herrlichkeit. Das ist Fleisch. Und wenn nun Johannes sagt: „Das Wort ward Fleisch,“ wer fühlt da nicht, dass das ein Wunder der Liebe, eine Tat der tiefsten Herablassung ist; von der Herrlichkeit des Himmels, bis in die Armut dieses Lebens, von der Glorie der Gottheit bis zum Staub, bis zum Fleisch herab und nicht nur herab, sondern, was noch unendlich mehr ist, ins Fleisch herein. Denn Johannes will ja nicht sagen, es sei das ewige Wort nur in dieser Welt erschienen, wie es im alten Bund so oft den Vätern erschien, auch nicht, es habe die menschliche Natur bloß angenommen, wie man etwa ein Kleid anzieht, um es nach einer Weile wieder abzulegen, sondern es ist Fleisch geworden, hereingeboren in unser eigenstes Wesen und Leben, so dass es im eigentlichsten Sinn unser einer geworden ist, und menschlich fühlen und empfinden, menschlich denken und wollen, ja menschlich leiden gelernt hat. Gott ist geoffenbart im Fleisch: Gott ein Mensch, ein Mensch, welcher Gott ist es hat dieser Gedanke etwas so Außerordentliches, so über die Maßen Wunderbares, dass man immer aufs Neue in anbetende Verwunderung gerät, so oft man sich ihn lebendig vergegenwärtigt; Und wenn ich nun erst mit dieser Erkenntnis herzutrete, und sehe das Kind in der Krippe liegend und in Windeln gewickelt, und rings um das Kindlein her nicht eine Spur von königlicher Pracht und Herrlichkeit, sondern Alles niedrig und gering, wie es kaum armseliger gedacht werden kann, seine Wohnung ein Stall, sein Lager eine Krippe, eine arme Jungfrau seine Mutter, und die Hirten von dem Feld, in stiller anbetender Freude an der Krippe: da geht auch mir das Herz vor großer Freude auf, und ich ahne Etwas von dem seligen Trost, der für uns arme Menschen in dieser Geschichte liegt. Denn wie weit, wie himmelweit auch unser Geschlecht durch die Sünde von Gott geschieden sei, in diesem Kind ist der alte Zwiespalt ausgeglichen, mit ihm ist der Himmel wieder auf die Erde gekommen, ja vielmehr, in ihm ist der Herr des Himmels uns so menschlich nah gekommen, dass man den Mut gewinnen kann, nicht nur ihn anzuschauen, sondern sich ihm nahe zu fühlen. Wo vordem der Herr in dieser Welt erschien, da war seine Erscheinung mit einem Schein der Majestät umgeben, vor welchem die Menschen ein Grauen befiel. Als er im Paradiese wandelte und zu Adam sprach: Wo bist du? verbarg sich der Mensch hinter die Bäume des Gartens; als er vom Sinai herab zu Israel redete, erschrak das Volk, und floh von dem Berg hinweg, und sprach zu Mose: „Lass Gott nicht mit uns reden, wir möchten sonst sterben“; selbst die Hirten fürchteten sich sehr, als die Klarheit des Engels sie umleuchtete. Hier aber in Bethlehem ist Nichts, was das Menschenherz mit Furcht und Grauen erfüllen könnte; hier, wo Gott selber in unserem Fleisch Wohnung macht, hat sich das Licht seiner göttlichen Glorie in ein demütiges Gewand verhüllt, und ist über die ganze Umgebung dieser wunderbaren Geschichte ein so stiller Friede ausgegossen, dass man sich von selbst ermuntert fühlt, heranzutreten und mit den Hirten anzubeten. Man fühlt es wohl, dass hier der geboren ist, dessen Name Immanuel heißt, das ist: Gott mit uns. </w:t>
      </w:r>
    </w:p>
    <w:p w14:paraId="426D67BA" w14:textId="77777777" w:rsidR="008A7782" w:rsidRDefault="008A7782" w:rsidP="008A7782">
      <w:pPr>
        <w:pStyle w:val="StandardWeb"/>
      </w:pPr>
      <w:r>
        <w:t xml:space="preserve">Von diesem Wunder hat nun freilich damals die Welt noch keine Ahnung gehabt, selbst die Hirten haben es nicht gewusst, dass das ewige Wort ins Fleisch gekommen sei. Und wie sein Eingang, so auch sein Wohnen und Wandel auf ihr; denn es war da keine Gestalt noch Schöne, die den Menschen gefallen hätte, sondern Alles, von seiner Geburt in Bethlehem an bis zu seinem Tod am Kreuz, trug das Gewand der Niedrigkeit und der Knechtsgestalt, in die Er zu unserem Heile sich gekleidet hatte. Aber, und damit kommen wir </w:t>
      </w:r>
    </w:p>
    <w:p w14:paraId="7A311D96" w14:textId="77777777" w:rsidR="008A7782" w:rsidRDefault="008A7782" w:rsidP="008A7782">
      <w:pPr>
        <w:pStyle w:val="berschrift2"/>
      </w:pPr>
      <w:r>
        <w:t>II.</w:t>
      </w:r>
    </w:p>
    <w:p w14:paraId="49490D96" w14:textId="77777777" w:rsidR="008A7782" w:rsidRDefault="008A7782" w:rsidP="008A7782">
      <w:pPr>
        <w:pStyle w:val="StandardWeb"/>
      </w:pPr>
      <w:r>
        <w:t xml:space="preserve">auf die andere, auf die offenbare Seite des Wunders, unbezeugt lassen konnte er sich nicht. „Wir sahen“, fährt Johannes fort, „wir sahen seine Herrlichkeit, eine Herrlichkeit als des eingeborenen Sohnes vom Vater,“ und gewiss, Andächtige, wer nur überhaupt den Herrn in seinem Wandel auf Erden gesehen hat, sei es mit leiblichen Augen, oder in dem Bild, das uns die Evangelien von ihm geben, wer ihn gesehen hat in der Mitte der Elenden und Armen, denen er wunderbar geholfen, umringt von den Blinden und Lahmen, die er geheilt, und von Besessenen, aus denen er die Teufel ausgetrieben hat, in der Wüste, wo er mit wenigen Broten Tausende sättigt, an den Toren von Nain, wo er den gestorbenen Sohn seiner Mutter wiedergibt, oder im Schifflein auf den brausenden Wellen, die sich auf sein Gebot ihm zu Füßen legen - der muss darin die Offenbarung einer Macht erkennen, wie sie nur von dem Allmächtigen, von dem Herrn der Kreatur ausgehen kann. Auch das Volk hat das mit Erstaunen gesehen und hat sich entsetzt über die gewaltigen Taten dieses Jesus und sich verwundert, dass Gott solche Macht einem Menschen gegeben habe. Mehr als das war es aber auch bei den Meisten nicht; einen tieferen Eindruck hat es nicht auf ihr Gemüt gemacht. Wie an einem Schauspiel gingen die Einen neugierig und schaulustig daran vorüber, die Anderen ärgerten sich und hoben Steine auf, dass sie ihn würfen. Zum Glauben, zur Liebe gegen den Herrn haben diese Wunder nur Wenige gebracht. Und darüber verwundere ich mich auch nicht; denn wer in ihnen Nichts sah, als eine Offenbarung der Macht, wie sollte sich der zu Ihm hingezogen gefühlt haben? Macht in eines Menschen Hand, und wäre es eine Macht über die Kräfte der Tiefe und der Höhe, eine Macht über Leben und Tod seiner Brüder, kann an sich höchstens Schrecken erregen; die Herzen gewinnen kann sie nicht. Aber Johannes hat an der Brust seines Meisters gelegen und einen Blick in die Tiefe seines Herzens getan; und was er da sah, war noch etwas ganz Anderes, etwas unendlich Schöneres als Macht und Stärke, es war eine Herrlichkeit voll Gnade; denn es war da ein heiliges Mitleid mit seinen armen Brüdern, ein Mitgefühl mit ihrem Elend, so tief und zart, dass er ihren Schmerz zu seinem eigenen Schmerz gemacht und ihr Leid als sein eigenes Leiden mitempfunden und mitgelitten hat; es war ein Herz voll gnadenreicher Liebe, wie es in keines anderen Menschen Brust jemals geschlagen hat. Aus dieser barmherzigen Liebe heraus sind alle die Wunder seiner Allmacht geflossen; in dieser Liebe hat er die Müden und Beladenen zu sich gerufen, und die Wunden der Kranken geheilt; in ihr hat er mit den Zöllnern und Sündern gegessen, und ist nicht müde geworden, die Schwachheit seiner Jünger und den Unverstand des Volkes mit Geduld zu tragen, und hat sich nicht erbittern lassen durch den Hass seiner Obersten, der ihn bis in den Tod verfolgt hat. Ja eben hier, wo sich dieser Hass bis zur blutigen Feindschaft steigerte, aus dem Dunkel der Leiden, in welches sein Weg am Ende hinabführt, bricht jene Liebe in ihrer höchsten Kraft hervor, vom Kreuz herab, an das ihn sein Volk geschlagen, leuchtet sie in ihrem wunderbarsten Glanze: „Siehe, das ist Gottes Lamm, das der Welt Sünde trägt.“ Denn am Kreuz hat er Friede gemacht durch sein Blut, am Kreuz hat er Versöhnung gestiftet und der Welt das verlorene Wohlgefallen Gottes aufs Neue erworben, indem er ihren Fluch und ihre Strafe litt. Johannes aber ist unter seinem Kreuz gestanden, und hat ihm in das bleiche sterbende Antlitz geschaut, darum spricht er, „eine Herrlichkeit voll Gnade.“ O meine Freunde! und wenn nun eben das die Offenbarung seiner göttlichen Herrlichkeit, wenn das das Zeichen seiner Gottessohnschaft ist, so tut sich uns hier ein Blick in das innerste Wesen Gottes auf, und wir erkennen im Sohn, dass Gott die Liebe ist. </w:t>
      </w:r>
    </w:p>
    <w:p w14:paraId="129B0458" w14:textId="77777777" w:rsidR="008A7782" w:rsidRDefault="008A7782" w:rsidP="008A7782">
      <w:pPr>
        <w:pStyle w:val="StandardWeb"/>
      </w:pPr>
      <w:r>
        <w:t xml:space="preserve">Gott ist die Liebe - das ist unter allen Erkenntnissen die höchste und seligste, und darum die Herrlichkeit des Eingebornen vom Vater zugleich eine Herrlichkeit voll Wahrheit. Wie die Gnade in seinem Tun, so hat sich die Wahrheit vornehmlich in seinem Wort geoffenbart, und dieses Wort ist vom Anfang an bis zum Ende nichts anders, als Zeugnis von jener Gnade, in welcher der Vater den Sohn gesandt, und der Sohn die Welt mit dem Vater versöhnt hat; nichts anders als Verkündigung der Liebe, welche in Christo Mensch geworden ist. Diese Eine Wahrheit macht Alles hell, was zuvor dunkel und rätselhaft war; sie wirft ihr Licht auf den alten Bund zurück, und lässt uns im Schattenwerk desselben Gottes vorbildliche und vorbereitende Wege erkennen; sie wirft ihr Licht auf das Menschenleben herab und verklärt das Elend desselben; in das Menschenherz herein, und deckt die Finsternis, die darinnen wohnt, auf. Denn wie jene Liebe eine heilige ist und die Sünde nicht vergibt, ohne sie im Sohn gerichtet zu haben, so ist auch diese Wahrheit eine heilige Wahrheit, und will den Menschen nicht hingehen lassen in seinen Lügen, womit er sich über sein eignes Unheil und über das Bedürfnis des Heils betrügt, sondern sie straft ihn um seiner Ungerechtigkeit und Sünde willen, und ist gar kein andrer Weg, zur Erkenntnis jener Gnade zu gelangen, als durch die Zucht dieser heilsamen Wahrheit hindurch. Denn das heißt noch nicht ihre Herrlichkeit schauen, wenn man Etwas von ihr weiß oder zu reden versteht; Predigen und Hören, Weisheit und Wissenschaft tuts noch lange nicht, sondern wie der Herr sagt: „So du glauben könntest, würdest du die Herrlichkeit Gottes schauen.“ Glauben aber kann Niemand, er habe denn zuvor seine eigene Armut erkannt und das Elend seiner Sünden in aufrichtiger Buße gefühlt. Denn der Schmerz der Buße ist der Schlüssel zum Verständnis der Gnade. </w:t>
      </w:r>
    </w:p>
    <w:p w14:paraId="60025711" w14:textId="77777777" w:rsidR="008A7782" w:rsidRDefault="008A7782" w:rsidP="008A7782">
      <w:pPr>
        <w:pStyle w:val="StandardWeb"/>
      </w:pPr>
      <w:r>
        <w:t xml:space="preserve">Herr unser Heiland, so sende Du selbst den Geist deiner Wahrheit in unsere Herzen und decke uns durch ihn die tiefe Finsternis auf, die in uns wohnt. Lehre uns deiner Liebe gegenüber unsere Selbstsucht und unseren Undank, deinem Reichtum gegenüber unsere Armut und unsere Sünden erkennen. Reinige, heilige uns durch deine Wahrheit, und hast Du also Dir in uns eine Stätte bereitet, dann kehre auch mit deiner Gnade bei uns ein und wohne durch den Glauben in unseren Herzen, dass wir deines Vaters Kinder werden und aus deiner Fülle Leben und volles Genüge nehmen. Amen. </w:t>
      </w:r>
    </w:p>
    <w:p w14:paraId="54D322BB" w14:textId="77777777" w:rsidR="008A7782" w:rsidRDefault="008A7782" w:rsidP="008A7782">
      <w:pPr>
        <w:pStyle w:val="berschrift1"/>
      </w:pPr>
      <w:r>
        <w:t>Wolf, Friedrich August - Am Weihnachtsfeste.</w:t>
      </w:r>
    </w:p>
    <w:p w14:paraId="42E84DEE" w14:textId="77777777" w:rsidR="008A7782" w:rsidRDefault="008A7782" w:rsidP="008A7782">
      <w:pPr>
        <w:pStyle w:val="StandardWeb"/>
      </w:pPr>
      <w:r>
        <w:t xml:space="preserve">Das Fest, das uns mit diesem Morgen angebrochen ist, haben unsre frommen Vorfahren für ein so hohes Freudenfest erachtet und gefeiert, dass das Licht ihrer Freude aus den Kirchen auch in ihre Häuser drang; jedes Glied der Familie sollte Teil nehmen, jedes Kind schon sollte davon wissen, jedes Auge sollte von Zufriedenheit leuchten, und bis in die dunkle Kammer der verlassenen Armen sollte sich ein heller Schein verbreiten. Daher haben wir Alle von keinem christlichen Feste so frühe Eindrücke und Erinnerungen, als von diesem, und mögen auch gern zuhören, wenn uns hochbejahrte Personen aus ihrer Jugend von einer längst vergangenen Zeit erzählen, deren letzte Strahlen unsre erste Kindheit noch berührten. Heutzutage ist nun in vielen Familien nur noch der Wiederschein von jenem ursprünglichen Glanze geblieben, der eigentliche Brennpunkt fehlt: das Geheimnis des Glaubens an den eingeborenen Sohn Gottes und die Freude über seine Ankunft auf Erden. Der Name des Festes hat immer noch einen erfreulichen Klang, und seine Erscheinung in der Mitte des Winters ist Vielen willkommen; allein ihre ganze Weihnachtsfeier beschränkt sich auf einen höheren Genuss des häuslichen und geselligen Glücks, und auf alle die Annehmlichkeiten, welche die wechselseitige Freigebigkeit Verwandten und Freunden darbietet, - es wäre überflüssig, dies noch näher zu bezeichnen. </w:t>
      </w:r>
    </w:p>
    <w:p w14:paraId="65026FD0" w14:textId="77777777" w:rsidR="008A7782" w:rsidRDefault="008A7782" w:rsidP="008A7782">
      <w:pPr>
        <w:pStyle w:val="StandardWeb"/>
      </w:pPr>
      <w:r>
        <w:t xml:space="preserve">Ihr aber nicht also, lieben Brüder, sondern ihr kommet am frühen Morgen, um in den Lobgesang der Erlösten einzustimmen: „Dies ist der Tag, den Gott gemacht“, und ihr wollet diesen Tag, den uns der Herr gemacht hat, seiner hohen Bestimmung gemäß feiern; und was suchet ihr zuerst, was wollet ihr von Neuem vernehmen? Das Seelen erweckende, Freude verkündende Wort: Euch ist heute der Heiland geboren! und was liegt Jedem, der es hört, näher, als der lebhafte Wunsch, wenn allem Volke Freude widerfahren soll, Freude in seinem eignen Herzen zu erleben, und nicht leer und ungesegnet aus der Gemeine des Herrn zu gehen. Denn man kann ja ein und dasselbige Wort mit sehr ungleichem Sinne aufnehmen. Als die erste Nachricht von der Geburt Christi in die Hauptstadt des jüdischen Landes kam, „da erschrak Herodes und mit ihm das ganze Jerusalem“, und auch die Hirten auf dem Felde in jener Nacht, als die Klarheit des Herrn sie umleuchtete, fürchteten sich sehr. Aber der Schreck des Herodes war ein Gefühl von ganz andrer Art, als die Furcht der Hirten, und nicht nach Jerusalem ward ein Bote vom Himmel gesendet mit dem Zurufe: erschrecket nicht, wohl aber zu den Hirten trat der Engel des Herrn in jener erleuchteten Nacht und sprach: fürchtet euch nicht, siehe, ich verkündige euch große Freude. Und mit der Stimme des Himmels, die Freude allem Volke und Friede auf Erden verkündiget, wollet ihr angeredet sein. Ihr wisset wohl, dass die fröhlichste Botschaft auch zu unsrer Zeit nicht allenthalben Eingang finde, und von den Feinden der Wahrheit mit heftigem Widerspruch zurückgewiesen werde. Aber ihr wollet an dem heutigen Tage nicht, dass wir den Unglauben der Welt bekämpfen und den Gottlosen im Lande die Gerichte Gottes ankündigen. Denn Gott hat seinen Sohn nicht in die Welt gesandt, dass er die Welt richte, sondern dass die Welt durch ihn selig werde. Wer an ihn glaubet, der wird nicht gerichtet; wer aber nicht glaubet, der ist schon gerichtet; denn er glaubet nicht an den Namen des eingeborenen Sohnes Gottes. Den Inhalt unsers allerheiligsten Glaubens wollet ihr vernehmen und darin gestärkt und befestigt werden. Und wenn ihr, durch eine flüchtige Stimmung irregeleitet, ein Andres begehren könntet, so müssten wir, als die da über eure Seelen wachen sollen, euch gerade das geben, dessen ihr am allermeisten bedürfet. Säen sollen wir mit Fleiß für die Ernte jenes Lebens; und was an den hohen Festen der Christenheit ausgesät wird, das ist eigentlich der fruchtbringende Same für die Ewigkeit, das Wort vom Sohne Gottes, der Welt Heiland. Denn das Gesetz ist durch Mosen gegeben; die Gnade und die Wahrheit aber ist durch Jesum Christum geworden. Und durch des Gesetzes Werke wird kein Mensch gerecht vor Gott, sondern die Gerechtigkeit kommt aus dem Glauben. Wir haben viele Sonntage im Kirchenjahre, um das Gesetz des Herrn zu lehren und zu hören; aber das Wissen um Alles, was wir tun sollen, bleibt vergeblich, wenn wir nicht mit innigem, freudigem Danke erkennen und annehmen, was Gott zu unser Aller Heile getan hat, wenn wir nicht aus der Fülle himmlischer Erbarmungen die stärkende Lebenskraft zu wahrer Heiligung der Seele empfangen, wenn wir nicht den Mut zum Kampfe wider die Versuchung und den wahrhaftigen Trost in aller Trübsal aus derselbigen Quelle schöpfen. Und wie wir alle Tage Ursache haben zu beten: Herr, stärke uns den Glauben, so müssen wir die hohen Feste der Christenheit also feiern, dass wir am bösen Tage Widerstand tun und das Feld behalten mögen. Und dazu ist es im Christenleben nicht genug, dass wir wider die einzelnen Uebel des Lebens und wider die Schläge des Unglücks, die uns treffen, die jedesmaligen Trostgründe auffinden, wie sie sich etwa unsern suchenden Blicken darstellen; sondern wir müssen dahin kommen, dass wir uns mit der Freudigkeit, die wahre Christen im Glauben an den eingeborenen Sohn Gottes besitzen, über alles Irdische und über die Leiden der Zeit erheben, und durch Gottes Kraft und Gnade darüber erhoben werden. Und in diesem Sinne und Geiste lasst uns diese heilige Stunde feiern und der himmlische Vater lege seinen Segen darauf reichlich und erwecke unsre Herzen durch seinen Geist. </w:t>
      </w:r>
    </w:p>
    <w:p w14:paraId="29885BED" w14:textId="77777777" w:rsidR="008A7782" w:rsidRDefault="008A7782" w:rsidP="008A7782">
      <w:pPr>
        <w:pStyle w:val="StandardWeb"/>
      </w:pPr>
      <w:r>
        <w:t xml:space="preserve">Text: Evangelium Johannes 1, V. 14: </w:t>
      </w:r>
      <w:r>
        <w:rPr>
          <w:rStyle w:val="Fett"/>
          <w:rFonts w:eastAsiaTheme="majorEastAsia"/>
        </w:rPr>
        <w:t>Das Wort ward Fleisch, und wohnte unter uns, und wir sahen seine Herrlichkeit, eine Herrlichkeit als des eingeborenen Sohnes vom Vater, voller Gnade und Wahrheit,</w:t>
      </w:r>
      <w:r>
        <w:t xml:space="preserve"> </w:t>
      </w:r>
    </w:p>
    <w:p w14:paraId="6F3B5302" w14:textId="77777777" w:rsidR="008A7782" w:rsidRDefault="008A7782" w:rsidP="008A7782">
      <w:pPr>
        <w:pStyle w:val="StandardWeb"/>
      </w:pPr>
      <w:r>
        <w:t xml:space="preserve">Also redet der Evangelist im Anfange seines Zeugnisses von Christo, und Jedermann fühlt, dass er nicht mit wehmütigen Erinnerungen an vergangene Tage, sondern mit einer frohen, freudigen Bewegung des Gemüts von jener seligen Zeit der Offenbarung rede, und alle Eindrücke, die er mit gleich gesinnten Freunden von dem Leben und Wirken Jesu auf Erden empfangen hat, fasst er in die Worte zusammen: Wir sahen seine Herrlichkeit, als die Herrlichkeit des eingeborenen Sohnes vom Vater, voller Gnade und Wahrheit. Er ist im Begriff, aus der Fülle seiner Anschauungen und Erfahrungen, die seinem Geiste lebendig gegenwärtig geblieben sind, Vieles mitzuteilen; aber seine Absicht dabei geht nicht dahin, der Welt das Glück zu schildern, das die Augenzeugen des Lebens Christi vorausgehabt haben, sondern, wie er selbst in seinem Evangelio sagt: „Dieses ist geschrieben, auf dass ihr glaubet, Jesus sei Christus, der Sohn Gottes, und dass ihr durch den Glauben das Leben habet in seinem Namen“, oder wie er im Eingange seines ersten Briefes schreibt: „Was wir gesehen und gehöret haben vom Worte des Lebens, das verkündigen wir euch, auf dass auch ihr mit uns Gemeinschaft habt“. Der Zweck dieser Verkündigung ist erreicht worden, die erste Freude ist in reichen Strömen in gläubige Seelen gekommen, und wo das Evangelium gepredigt worden ist in aller Welt, da hat es auch solche Bekenner gefunden, welche den Glauben an den Sohn Gottes ihres Lebens Licht und Ruhm, ihres Herzens höchste Freude nannten. Das Weihnachtsfest kehrt alle Jahre wieder, uns zu Lob und Dank für diese große Wohltat zu erwecken, und die selige Gemeinschaft, die von der apostolischen Kirche ausging, in allen wahren Gliedern Christi zu erneuern. Und so lasst uns denn auch in dieser festlichen Stunde bei Betrachtungen: </w:t>
      </w:r>
    </w:p>
    <w:p w14:paraId="51EC719B" w14:textId="77777777" w:rsidR="008A7782" w:rsidRDefault="008A7782" w:rsidP="008A7782">
      <w:pPr>
        <w:pStyle w:val="StandardWeb"/>
      </w:pPr>
      <w:r>
        <w:rPr>
          <w:rStyle w:val="Fett"/>
          <w:rFonts w:eastAsiaTheme="majorEastAsia"/>
        </w:rPr>
        <w:t>Über die hohe Freudigkeit, die wahre Christen in ihrem Glauben an den eingeborenen Sohn Gottes besitzen, verweilen.</w:t>
      </w:r>
      <w:r>
        <w:t xml:space="preserve"> </w:t>
      </w:r>
    </w:p>
    <w:p w14:paraId="76CF2724" w14:textId="77777777" w:rsidR="008A7782" w:rsidRDefault="008A7782" w:rsidP="008A7782">
      <w:pPr>
        <w:pStyle w:val="StandardWeb"/>
      </w:pPr>
      <w:r>
        <w:t xml:space="preserve">Diese Freudigkeit wird nämlich erweckt: </w:t>
      </w:r>
    </w:p>
    <w:p w14:paraId="041D7622" w14:textId="77777777" w:rsidR="008A7782" w:rsidRDefault="008A7782" w:rsidP="008A7782">
      <w:pPr>
        <w:pStyle w:val="level1"/>
        <w:numPr>
          <w:ilvl w:val="0"/>
          <w:numId w:val="12"/>
        </w:numPr>
      </w:pPr>
      <w:r>
        <w:t>erstlich dadurch, dass wir uns das Bild der Erscheinung Jesu auf Erden im Geiste vergegenwärtigen, und</w:t>
      </w:r>
    </w:p>
    <w:p w14:paraId="7949B91C" w14:textId="77777777" w:rsidR="008A7782" w:rsidRDefault="008A7782" w:rsidP="008A7782">
      <w:pPr>
        <w:pStyle w:val="level1"/>
        <w:numPr>
          <w:ilvl w:val="0"/>
          <w:numId w:val="12"/>
        </w:numPr>
      </w:pPr>
      <w:r>
        <w:t>zweitens dadurch, dass wir unser eignes Dasein im Lichte dieser Erscheinung betrachten; oder, um in der Sprache unsers Textes zu reden:</w:t>
      </w:r>
    </w:p>
    <w:p w14:paraId="1C4F614F" w14:textId="77777777" w:rsidR="008A7782" w:rsidRDefault="008A7782" w:rsidP="008A7782">
      <w:pPr>
        <w:pStyle w:val="level2"/>
        <w:numPr>
          <w:ilvl w:val="1"/>
          <w:numId w:val="12"/>
        </w:numPr>
      </w:pPr>
      <w:r>
        <w:t>teils indem wir bedenken, wie der Sohn Gottes unter uns gewohnt und seine Herrlichkeit geoffenbart habe,</w:t>
      </w:r>
    </w:p>
    <w:p w14:paraId="2C54CA2C" w14:textId="77777777" w:rsidR="008A7782" w:rsidRDefault="008A7782" w:rsidP="008A7782">
      <w:pPr>
        <w:pStyle w:val="level2"/>
        <w:numPr>
          <w:ilvl w:val="1"/>
          <w:numId w:val="12"/>
        </w:numPr>
      </w:pPr>
      <w:r>
        <w:t>teils indem wir innewerden, wie nun auch wirklich durch ihn die Gnade und die Wahrheit zu uns gekommen sei.</w:t>
      </w:r>
    </w:p>
    <w:p w14:paraId="4BDCD5D9" w14:textId="77777777" w:rsidR="008A7782" w:rsidRDefault="008A7782" w:rsidP="008A7782">
      <w:pPr>
        <w:pStyle w:val="StandardWeb"/>
      </w:pPr>
      <w:r>
        <w:t xml:space="preserve">Und wenn das Gesagte nicht Allen sogleich deutlich und verständlich ist, so soll eben die nachfolgende Rede auch dazu dienen, dies Alles in das gehörige Licht zu setzen. </w:t>
      </w:r>
    </w:p>
    <w:p w14:paraId="7204B3D4" w14:textId="77777777" w:rsidR="008A7782" w:rsidRDefault="008A7782" w:rsidP="008A7782">
      <w:pPr>
        <w:pStyle w:val="StandardWeb"/>
      </w:pPr>
      <w:r>
        <w:t xml:space="preserve">Als entschieden setzen wir mit Recht voraus, dass Alle, die da wirklich an den Sohn Gottes glauben, auch mit Freuden glauben, wie dies bei seinen ersten Jüngern der Fall war, und je stärker und fester sie glauben, desto freudiger ist ihr Glaube. Hier ist kein Kampf, kein Zwang, kein Widerstreben, sondern das innigste Wohlgefallen an der einmal erkannten und ergriffenen Wahrheit, mit dem Wunsche, diese selige Erkenntnis Jesu Christi mit allen Menschen zu teilen. Darum freuen sich wahre Christen auch als Fremdlinge in jeder Stadt, in welcher das Evangelium von Jesu viele eifrige Bekenner findet; sie freuen sich in jeder Kirche, in der Christus gepredigt wird; sie freuen sich in jedem Hause, wo zwei oder drei in seinem Namen versammelt sind; ja sie freuen sich auch über das schwächste Bekenntnis und Zeugnis von Christo, das aus einem kindlichen Herzen kommt. </w:t>
      </w:r>
    </w:p>
    <w:p w14:paraId="3973CF97" w14:textId="77777777" w:rsidR="008A7782" w:rsidRDefault="008A7782" w:rsidP="008A7782">
      <w:pPr>
        <w:pStyle w:val="StandardWeb"/>
      </w:pPr>
      <w:r>
        <w:t xml:space="preserve">Aber auf welchem Wege finden wir nun eine gemeinschaftliche Anregung und Nahrung dieser Glaubensfreudigkeit? Das Fest sagt: Geboren ist Christus, der Herr. Der Evangelist sagt: Das Wort ward Fleisch und wohnte unter uns, nachdem er begonnen hat: Im Anfang war das Wort, und das Wort war bei Gott, und Gott war das Wort. In wie weit ist es nötig, dem Sinne dieser Rede weiter nachzuforschen? Allerdings kann die Frage: wie Christus zugleich Gottes- und Menschensohn, und wie das Göttliche und das Menschliche in seiner Person vereinigt sei, unseren denkenden Geist lebhaft beschäftigen, wenn wir auch nicht unter die Schriftgelehrten gehören, und an den in alter Zeit darüber angestellten Untersuchungen haben nicht bloß die Kirchenlehrer, sondern Viele mitten aus der Christenheit Teil genommen, - allein auf der Entscheidung dieser Frage beruht sicherlich nicht die Freudigkeit unsers Glaubens, weder auf irgend einem darüber festgestellten Lehrbegriffe, noch auf einer in eigentümlicher Weise gebildeten Ansicht und Überzeugung, und wenn es auch unserm Scharfsinne gelingen sollte, hier Vieles heller zu sehen, als Andre, so würde das Wohlgefallen an dieser Klarheit wohl eher eine Freude des Denkens sein, als eine Freude des Glaubens. Aber was uns die feinste Gedankenbildung unsrer Seele beim Forschen über die Verbindung des Sohnes mit dem ewigen Vater nicht gibt, das gibt uns eine lebendige Anschauung des in der Zeit erschienenen Christus, der als das Ebenbild des unsichtbaren Gottes uns Gott so offenbart, wie wir ohne ihn die Erkenntnis Gottes nicht haben, und wie sie uns kein Mensch mitteilen kann. Die Erscheinung des Sohnes Gottes ist ja eben das Hervortreten, das Offenbarwerden des Verborgenen im göttlichen Wesen und der göttlichen Eigenschaften, wodurch des Vaters Name auf Erden verklärt wird. Und die wirkliche </w:t>
      </w:r>
    </w:p>
    <w:p w14:paraId="2AEFAC33" w14:textId="77777777" w:rsidR="008A7782" w:rsidRDefault="008A7782" w:rsidP="008A7782">
      <w:pPr>
        <w:pStyle w:val="StandardWeb"/>
      </w:pPr>
      <w:r>
        <w:t xml:space="preserve">Auffassung der göttlichen Strahlen im sichtbaren Ebenbilde des Unsichtbaren bei der Vergegenwärtigung seines Lebens und Wirkens auf Erden bringt uns zum Glauben an Christum, den Sohn des lebendigen Gottes, zu jener seligen Erkenntnis, von der wir wünschen, dass sie niemals wieder getrübt, sondern immer klarer und heller werden möge. Zwar ist der Ursprung alles Glaubens selbst und also auch wesentlich des Glaubens an den Sohn Gottes wie der Ursprung des Lichts: „Gott sprach, es werde Licht! und es ward Licht,“ und jeder Christ wird die göttliche Wirkung und die göttliche Gabe mit demütigem Danke erkennen und den Schöpfer des Lichts in seiner Seele preisen, wenn auch nicht jeder die Entstehung durch eine deutliche Erinnerung nachzuweisen vermag, wie hinwiederum bei vielen Andern der Fall ist; aber es gibt ein gemeinschaftliches Feld, auf welchem wir Alle zusammentreffen, und das ist eben das Feld der evangelischen Geschichte, auf welchem uns Christus vor Augen gemalt ist. Hier ist die eigentliche Heimat für unsern Glauben und hier haben wir auch ein wirkliches Heimatgefühl, hier erwachen alle die Erinnerungen, die unauslöschlichen Eindrücke der Wahrheit und Liebe, die uns zuerst das Herz gewonnen haben hier ist die Wunderwelt, in der der Allgegenwärtige, der von Keinem fern ist, uns seine Nähe durch den Erretter unsrer Seele fühlbar macht, sei es, dass Einige zuerst an der Krippe zu Bethlehem, oder am Fuße des Kreuzes auf Golgatha, oder am offenen Grabe des Auferstandenen die Herrlichkeit des Herrn im Geiste erblickt haben, oder dass Andern ein Wort des Erlösers wie himmlisches Feuer in die Seele gefallen ist, so dass auch sie sagen mussten: Brannte nicht unser Herz, als er uns die Schrift öffnete? Kurz die Freudigkeit des Glaubens kommt aus Allem, was wir Großes gesehen und gehört haben von den Worten und Taten unsers Herrn, von seinem Kampfe und seinem Siege; wobei wir immer eingedenk bleiben müssen dass seine Worte lauter Taten in der Weltgeschichte geworden und seine Werke nicht vergangene Wohltaten, sondern fortdauernde Zeugnisse himmlischer Macht und Güte sind, wie schon Philippus, als er den Messias gesehen hatte, zum zögernden Nathanael sagte: Komm und siehe, und wie der Herr selbst darauf hinwies: Gehet hin und saget Johanni wieder, was ihr sehet und höret: die Blinden sehen, und die Lahmen gehen, und die Tauben hören, die Toten stehen auf und den Armen wird das Evangelium gepredigt. Also zum Beispiel, wenn der Sohn Gottes seine Herrlichkeit dadurch offenbaret, dass er als unüberwundner Held auf den Kampfplatz zurückkehrt und zu den wenigen Jüngern, die er wehrlos aussendet, spricht: Gehet hin in alle Welt und lehret alle Heiden und taufet sie, so müssen wir eingedenk bleiben, dass dies Gebot der Völkertaufe zu einer Zeit gegeben wurde, wo noch Alles in tiefem Schlummer lag; wir müssen eingedenk bleiben, dass diese frühe Morgenstimme des guten Hirten ein wirkliches Erwachen der Geister zu einem Leben, wie es in keines Menschen Seele gekommen war, zur Folge gehabt, dass dieses Siegeswort des Auferstandenen nach vollbrachtem Werke den ganzen Lauf der menschlichen Dinge, die ganze Richtung der Völkerbildung, den rollenden Wagen der Weltgeschichte wie im Schwunge umgelenkt hat, so dass wir nun mit Recht die Zeit vor und die Zeit nach Christo unterscheiden. Oder wenn Christus, der den Seinen Alles gewesen war, nach einem kurzen dreijährigen Umgange mit seinen Jüngern, als diese künftigen Lehrer der Wahrheit seine Führung und Leitung am allermeisten zu bedürfen schienen, in die wunderbaren Worte ausbricht: Es ist euch gut, dass ich hingehe, denn so ich nicht hingehe, kommt der Tröster nicht zu euch, so ich aber hingehe, will ich ihn senden; und wenn jener kommen wird, der Geist der Wahrheit, der wird zeugen von mir, und mich verklären und euch in alle Wahrheit leiten; so müssen wir eingedenk bleiben, dass diese Verheißung an menschlicher Schwachheit durch himmlische Belebung auf eine Weise in Erfüllung ging, die unwidersprechlich bewies, dass der weissagende Christus zugleich der göttliche Geber und Regierer der zukünftigen Dinge war. Ein toter Mann vermag nichts mehr über die nach ihm lebende Welt, und wenn auch seine Taten fortwirken, so vermag er doch selbst nicht, diese Nachwirkungen zu lenken und zu leiten, sondern er muss Alles dem Einfluss der Zeit überlassen. Wenn es in der Macht frommer Väter stünde, ihren Geist auf den Ihrigen ruhen zu lassen, so würden sie nicht säumen, davon Gebrauch zu machen, sie würden sich selbst den Schmerz der Scheidestunde versüßen, statt sich in das Schicksal zu fügen, dass mit dem Tode alles Wirken und Sorgen für die Zurückbleibenden aufhört. Aber das Leben ist erschienen, sagt der Evangelist vom Sohne Gottes, und die Erscheinung des wahrhaftigen Lebens in Christo tut sich eben kund durch eine solche Erhabenheit über die Grenze des Todes, ja durch den Sieg über den Tod selbst. Das Leben ist erschienen und hat seine Erscheinung durch Wort und Tat aufs Kräftigste erwiesen. Die Propheten des Alten Testaments hatten als Knechte Gottes in göttlichem Auftrage geredet und ihre Reden angefangen: „So spricht der Herr“. Als aber der Sohn kam vom Vater gesendet, von dem sie geweissagt hatten, so redete er im Bewusstsein der Einheit mit dem himmlischen Vater aus unmittelbarem Wissen von Gott und göttlichen Dingen in einer Sprache, wie sie kein Prophet vor ihm und auch kein Apostel nach ihm geführt hat. Wahrlich, wahrlich, ich sage euch. Ihr habt gehört, dass zu den Alten gesagt ist; ich aber sage euch: Himmel und Erde werden vergehen, aber meine Worte vergehen nicht. Ich bin dazu geboren und in die Welt gekommen, dass ich von der Wahrheit zeugen soll, ich bin gekommen, dass sie Leben und volle Genüge haben. Ich bin das Licht der Welt, wer mir nachfolget, wird nicht wandeln in Finsternis. Ich bin das Brot des Lebens. Ich bin der Weg und die Wahrheit und das Leben. Wer an mich glaubet, der wird leben, und ich werde ihn auferwecken am jüngsten Tage. Wahrlich, wahrlich ich sage dir, heute wirst du mit mir im Paradiese sein. - Wo zwei oder drei in meinem Namen versammelt sind, da bin ich mitten unter ihnen, und ich bin bei euch bis an das Ende der Tage. </w:t>
      </w:r>
    </w:p>
    <w:p w14:paraId="47ADD9EC" w14:textId="77777777" w:rsidR="008A7782" w:rsidRDefault="008A7782" w:rsidP="008A7782">
      <w:pPr>
        <w:pStyle w:val="StandardWeb"/>
      </w:pPr>
      <w:r>
        <w:t xml:space="preserve">Dieses gewaltige Ich des Wortes, das ewig bei dem Vater war, durchdrang die Schöpfung, erweckte die schlummernde Seelenwelt als das nie gehörte Zeugnis des lebendigen persönlichen Gottes, der da kommen und Wohnung machen will. Das war die Stimme des Sohnes Gottes auf Erden, und das Volk entsetzte sich über seiner Lehre, die Niedrigen und Geringsten aus seiner Mitte, die Knechte der Hohen-Priester selbst sagten, als sie sich geweigert hatten, Hand an ihn zu legen, zu ihrer Rechtfertigung: Es hat nie ein Mensch geredet, wie dieser Mensch, und seine wahren, treuen Jünger riefen aus: Herr! wo sollen wir hingehen? Du hast Worte des ewigen Lebens! </w:t>
      </w:r>
    </w:p>
    <w:p w14:paraId="738E11D1" w14:textId="77777777" w:rsidR="008A7782" w:rsidRDefault="008A7782" w:rsidP="008A7782">
      <w:pPr>
        <w:pStyle w:val="StandardWeb"/>
      </w:pPr>
      <w:r>
        <w:t xml:space="preserve">Und so wie der Unvergleichbare, Einzige mächtig war in Worten, so war er auch mächtig in Taten vor Gott und allem Volk, das im ersten Staunen mit lauter Stimme Gott pries, der solche Macht den Menschen gegeben hat. Wir aber, wenn wir uns das Bild seiner Wirksamkeit auf Erden vergegenwärtigen, so müssen wir wohl zusehen, dass wir nicht voreilig nur den Maßstab des menschlichen Tuns und Wohltuns anlegen, da es ja eben die Bestimmung Christi war, uns das göttliche Tun und Walten durch seine Werke auf Erden zu offenbaren, wie er auch selbst spricht: Mein Vater wirket bis hierher und ich wirke auch, und was der Vater tut, das tut auf gleiche Weise auch der Sohn. Offenbaren sollte er das Wirken und Walten des verborgenen Gottes, der auch das Wenige segnet, in der Schwachheit mächtig ist, auf das Niedrige stehet, die zerbrochenen Herzens sind, heilet, und nahe ist Allen, die ihn anrufen. So wirkte der Sohn Gottes auf Erden; er kam, wo er gerufen ward, und half, er sprach zu dem bittenden Vater: Gehe hin, dein Sohn lebet, und zur trauernden Witwe: Weine nicht! Er flößte durch seine Gegenwart Allen ein solches Vertrauen ein, dass selbst ein Heide sagte: Sprich nur ein Wort, so wird mein Knecht gesund. Denn wie er selbst aus Armut und Niedrigkeit hervorgegangen war, - die Mutter des Verheißenen fand bei seiner Geburt nicht Raum in der Herberge und des Menschen Sohn hatte zeitlebens nicht, wo er sein Haupt hinlegen konnte, - so hob der erhabene Pilger auf Erden die Augen der Armen und Verlassenen himmelwärts, und zeigte bei allen Wundern seiner Macht und Liebe den einzigen Weg zur Hülfe Gottes mit den Worten an: Dein Glaube hat dir geholfen. Nicht um den Stolz der Ungläubigen zu beugen und ihren Trotz zu brechen, war er gekommen, und noch weniger um die Reiche der Gewaltigen zu stürzen, - für diesen Kampf war dieser Held zu groß, zu erhaben, und die Menschwerdung des Sohnes Gottes nicht vonnöten, - ein Hauch des Allmächtigen und ihre Herrlichkeit sinkt in Staub. - Doch an der Allmacht Gottes zweifelte die Welt nicht; aber sie hatte keinen Glauben an seine Liebe und konnte ihn nicht haben. Der Sohn Gottes kam, um die zitternde Hand der Verzagten zu fassen, den schwächsten Funken ihres Vertrauens zur Flamme zu beleben, den ersten Hilferuf der seufzenden Kreatur zu erhören. Darum war sein ganzer Lebensgang ein Weg zur Rettung der Verlorenen, voll sanfter Geduld, dienender Demut, hingebender, aufopfernder Liebe, und dies war auch sein letzter, sein glorreichster, sein entscheidender Sieg. Wie er für Alle gelebt hatte, so ging er auch, um für Alle zu sterben, in den Tod, und wir erkennen in dem, den wir in äußerster Schwachheit als einen hinsterbenden Menschen am Kreuze erblassen sehen, den Überwinder des Todes, der mit der Kraft seiner Auferstehung Leben und unsterbliches Wesen ans Licht bringt. Denn ihr wisset, dass der Sohn Gottes nicht triumphiert hat, wie die Menschenkinder triumphieren, über einen gestürzten Feind, sondern dass er mit göttlicher Erhabenheit und göttlicher Liebe vom offenen Grabe her seinen Retterarm über die ganze Welt ausstreckte und den Preis des errungenen Sieges zum Segen der erlösten Menschheit mit Freunden und Feinden teilt. </w:t>
      </w:r>
    </w:p>
    <w:p w14:paraId="2C4E6C06" w14:textId="77777777" w:rsidR="008A7782" w:rsidRDefault="008A7782" w:rsidP="008A7782">
      <w:pPr>
        <w:pStyle w:val="StandardWeb"/>
      </w:pPr>
      <w:r>
        <w:t xml:space="preserve">Das Wort ward Fleisch und wohnte unter uns, und wir sahen seine Herrlichkeit, eine Herrlichkeit als des eingeborenen Sohnes vom Vater, voller Gnade und Wahrheit; eine Herrlichkeit, die Alles überstrahlet, eine Größe, der Nichts auf Erden vergleichbar ist; aber sie schlägt uns nicht nieder, vielmehr, je lebhafter wir uns dieselbe im Geiste vergegenwärtigen, desto stärker ergreift uns selbst ein Gefühl des Erhabenen und der Glaube an den Hocherhabenen erfüllt unser Gemüt mit hoher Freudigkeit, denn er ist unser und wir sind sein, er ist gekommen um unsertwillen; indem wir seine Ankunft feiern, rufen wir einander zu: Ein Kind ist uns geboren, ein Sohn ist uns gegeben, dessen Herrschaft ist auf seiner Schulter. </w:t>
      </w:r>
    </w:p>
    <w:p w14:paraId="5792E7A3" w14:textId="77777777" w:rsidR="008A7782" w:rsidRDefault="008A7782" w:rsidP="008A7782">
      <w:pPr>
        <w:pStyle w:val="StandardWeb"/>
      </w:pPr>
      <w:r>
        <w:t xml:space="preserve">Es ist aber nicht genug, dass wir uns das Bild des Lebens und Wirkens Christi auf Erden im Geiste vergegenwärtigen, wir müssen auch unser eignes Dasein im Lichte seiner Erscheinung betrachten, um unsers Glaubens an den Sohn Gottes froh zu werden. </w:t>
      </w:r>
    </w:p>
    <w:p w14:paraId="39CD40AA" w14:textId="77777777" w:rsidR="008A7782" w:rsidRDefault="008A7782" w:rsidP="008A7782">
      <w:pPr>
        <w:pStyle w:val="StandardWeb"/>
      </w:pPr>
      <w:r>
        <w:t xml:space="preserve">Denn wir leben in einer Welt, in die der Sohn Gottes gekommen, wir tragen eine Natur, die der Sohn Gottes angenommen, wir sind Glieder einer Gemeine, deren Haupt der Sohn Gottes ist, und wir gehen einer Herrlichkeit entgegen, die uns der Sohn Gottes erworben hat. </w:t>
      </w:r>
    </w:p>
    <w:p w14:paraId="12369B8B" w14:textId="77777777" w:rsidR="008A7782" w:rsidRDefault="008A7782" w:rsidP="008A7782">
      <w:pPr>
        <w:pStyle w:val="StandardWeb"/>
      </w:pPr>
      <w:r>
        <w:t xml:space="preserve">Wir leben in einer Welt, in die der Sohn Gottes gekommen ist. Dieser Wohnplatz der Menschen, der, nachdem Maße des Raums gemessen, gegen die Größe des Weltalls wie ein Punkt verschwindet, hat den Wert einer ganz andern, unvergleichbaren Größe und strahlt durch die Herrlichkeit des Eingebornen in seinem eigentümlichen Glanze. Dieses Land der Tränen hat unter den weinenden Pilgern auch die himmlischem Liebe im Tränenkleide des Schmerzes gesehen, dieser Weg durch die Wüste ist mit der Spur des allerheiligsten Lebens bezeichnet worden. Wo ist die Stätte, die sein Fuß betrat? Schon manchen Pilgrim hat eine lang gepflegte Sehnsucht aus dem Abendlande nach jenen Fernen hingezogen, und als er die Grenzen Palästinas überschritten hatte, ergriff ihn mit wunderbarer Gewalt der Gedanke, nun wirklich in dem Lande zu sein, wo der Herr in den Tagen seines irdischen Wandels einherging, und je näher den Gegenden, wo der eigentliche Schauplatz seines Lebens und Wirkens war, desto mehr steigerte sich die Macht dieses Gefühls. Also hier am Ufer dieses Sees war sein liebster Aufenthalt, hier war es, wo er in das Schiff trat und aus dem Schiffe das Volk lehrte, hier war es, wo er die Fischer, die ans Land getreten waren, anredete: Fahret auf die Höhe, dass ihr einen Zug tut! und zuletzt das mächtige Wort hinzufügte: Folget mir nach! Hier war es, wo sie die Kranken zu ihm brachten, dass er die Hände auf sie legte und sie heilte; hier, wo der Welterlöser seinen Leidensweg antrat mit dem Ausrufe: Sehet, wir gehen hinauf gen Jerusalem und es wird Alles erfüllet werden, was geschrieben steht. Hier Nazareth und wenige Tagereisen weiter Bethanien, hier am Fuße des Ölbergs das Haus der Gastfreundschaft, wo man ihn mit köstlichen Narden salbte zu seinem Begräbnis, hier die letzte Höhe, die ihn von der Hauptstadt schied; als er diesen Gipfel erreicht hatte, sah er die Stadt an und weinte über sie, und vor ihm lag der Blutberg und der Garten für sein Grab und für den ersten Fußtritt des Auferstandenen im Lande der Lebendigen. </w:t>
      </w:r>
    </w:p>
    <w:p w14:paraId="53F9D88B" w14:textId="77777777" w:rsidR="008A7782" w:rsidRDefault="008A7782" w:rsidP="008A7782">
      <w:pPr>
        <w:pStyle w:val="StandardWeb"/>
      </w:pPr>
      <w:r>
        <w:t xml:space="preserve">Und doch, meine Freunde, ist die ganze Gestalt jenes merkwürdigen Landes nach so vielen Verheerungen und Verwüstungen ganz unkenntlich geworden, ohne die geringsten Überbleibsel aus jener Zeit. Keine Stadt, kein Haus, nicht einmal eine Trümmer von den Denkmälern altisraelitischer Baukunst ist mehr aufzufinden; schrecklicher, als in Rom und Athen, haben die wilden Kampfe der Völkerscharen hier jede Spur des Altertums vernichtet. Kein Mensch kann mit Bestimmtheit nur die Lage von Golgatha oder die Stelle des heiligen Grabes bezeichnen; es ist Alles verschüttet und unkenntlich geworden. Also hat es die Weisheit Gottes bei der Ausbreitung seines Reichs gewollt, die Anbetung im Geist und in der Wahrheit sollte durch kein äußerliches Überbleibsel oder Bildnis gehindert, das Wort zum Heil aller Völker sollte durch keine Zurückweisung auf ein irdisches Vaterland in seinem Laufe aufgehalten, der Weg zum Himmel sollte nicht in eine Wallfahrt zum heiligen Grabe verwandelt werden. Aber was hindert uns, die ganze Erde mit den frommen Blicken anzusehen, mit welchen jene Pilger, wenn sie ins gelobte Land eingetreten waren, die Gegend um Nazareth und Jerusalem betrachtet haben? Der ganzen Erde gehört durch die Menschwerdung des Sohnes Gottes der Ruhm, der Schauplatz seiner Herrlichkeit zu sein, und alle Völker sollen sagen: Das Wort ward Fleisch und wohnte unter uns; und was haben sie Größeres zu sagen von Allem, was auf Erden geschehen ist! Alle Denkwürdigkeiten der Völkergeschichte aus den Zeiten des Kriegs und des Friedens verschwinden mit dem Schimmer ihrer Größe, erblassen vor dem Glanze jener Herrlichkeit, und alle Gedächtnistage ihres Heldenruhms vor dem Tage der heiligsten Geburt und vor dem Tage des weltversöhnenden Todes. Denn was ist die Welt ohne Christum, was ist die Weltgeschichte ohne den Lichtpunkt seiner Erscheinung? Eine Reihe von Erdbeben und Schlachten, von Überschwemmungen und Völkerwanderungen, von sich auftürmenden und zusammenstürzenden Reichen, ein Auf- und Niederwogen der Geschlechter im Strome der Zeiten. Wie erscheint sie auf dem höchsten Gipfel der Betrachtung dem ruhigen Kenner und Forscher, wenn er auch allen Quellen nachspürt, und Ursachen und Folgen auseinander setzt, wie verstärkt sie endlich auch im schärfsten Denker das Gefühl der Eitelkeit und Richtigkeit, wenn ihm nicht der letzte Endzweck aller menschlichen Dinge so fest steht, wie er durch Christum festgestellt ist, und in derjenigen Höhe, zu der ihn Christus gebracht hat, wenn nicht das Ewige durch alles Zeitliche mit der siegreichen Klarheit hindurchbricht, wie es eben durch die Erscheinung des allein Heiligen unter den Menschenkindern geschehen ist! </w:t>
      </w:r>
    </w:p>
    <w:p w14:paraId="32F53D6A" w14:textId="77777777" w:rsidR="008A7782" w:rsidRDefault="008A7782" w:rsidP="008A7782">
      <w:pPr>
        <w:pStyle w:val="StandardWeb"/>
      </w:pPr>
      <w:r>
        <w:t xml:space="preserve">Finsternis bedeckte das Erdreich und Dunkel die Völker; aber der Glanz des Herrn ist über ihnen aufgegangen; der Sohn Gottes kam, das Licht der Welt; wir leben in einer Welt, deren wahrhaftiges Licht der Sohn Gottes ist. </w:t>
      </w:r>
    </w:p>
    <w:p w14:paraId="0541DB16" w14:textId="77777777" w:rsidR="008A7782" w:rsidRDefault="008A7782" w:rsidP="008A7782">
      <w:pPr>
        <w:pStyle w:val="StandardWeb"/>
      </w:pPr>
      <w:r>
        <w:t xml:space="preserve">Doch nicht als eine himmlische Erscheinung nur hat er den Weltkreis erleuchtet, ohne selbst das Irdische zu berühren, sondern das Evangelium sagt: Das Wort ward Fleisch, also das, was wir sind; die menschliche Natur hat er angenommen, wie der Apostel sagt, er ward gleich wie ein andrer Mensch und an Gebärden als ein Mensch erfunden. Und wir fühlen unsre Menschenwürde am stärksten in dem Gedanken, dass er, unsres Geschlechts geworden, sich nicht schämte, uns seine Brüder zu nennen, und schauen mit Freudigkeit empor zu dem Ersten unsrer Brüder. Die Könige der Erde erscheinen uns oftmals wie Wesen höherer Art, wenn sie im vollen Glanze ihrer Majestät in feierlicher Versammlung ihren Thronsitz einnehmen, oder unter freiem Himmel auf sonnenhellem Felde Heerschau halten und mit schweigendem Blick Ehrfurcht gebieten, und Aller Augen auf sie gerichtet sind. Doch dieser Zauber löst sich wieder, wenn wir ruhig bedenken, dass sie unter dieser glänzenden, prachtvollen Rüstung nur eine menschliche Natur tragen, allen Schwachheiten des Leibes und der Seele und zuletzt dem Tode unterworfen, wie der geringste unter den Kriegsknechten in dem vor ihnen aufgestellten Heere. Sie sind Menschen wie wir! - </w:t>
      </w:r>
    </w:p>
    <w:p w14:paraId="4A7E8AB9" w14:textId="77777777" w:rsidR="008A7782" w:rsidRDefault="008A7782" w:rsidP="008A7782">
      <w:pPr>
        <w:pStyle w:val="StandardWeb"/>
      </w:pPr>
      <w:r>
        <w:t xml:space="preserve">Allein dieses sagen wir nicht, um das Gefühl unsrer eignen Menschenwürde zu verstärken; , sondern, um der Verblendung durch falschen Schimmer der Erdengröße zu wehren, sagen wir uns, dass auch Könige nur Menschen sind. Gerade nun in entgegengesetzter Richtung wendet sich unser Glaubensblick auf den Herrn der Herrlichkeit bei der Feier stiller Menschwerdung. Denn so wie er sich erniedrigt und Knechtsgestalt angenommen hat, so er heben wir uns durch den Gedanken, dass er, der Erstgeborne vor allen Kreaturen, er, den alle Engel Gottes anbeten, ein Mensch ward, wie wir, dass er menschlich fühlte und menschlich litt und alles Menschliche mit uns gemein hatte, und obwohl der einzig Reine, Heilige, doch allen Versuchungen, allen Mühseligkeiten, allen Schwachheiten der menschlichen Natur unterworfen war. Und wenn wir im Kampfe der menschlichen Natur ermatten, welch ein Trost, welch eine Stärkung in dem Aufblick zu ihm? Erlöser, der du selbst auf Erden der Leiden Joch getragen hast, will ich im Kampfe müde werden und fühl' ich dieser Tage Last, so stärke mächtig meinen Geist, dass er dem Unmut sich entreißt. - </w:t>
      </w:r>
    </w:p>
    <w:p w14:paraId="739CA9BB" w14:textId="77777777" w:rsidR="008A7782" w:rsidRDefault="008A7782" w:rsidP="008A7782">
      <w:pPr>
        <w:pStyle w:val="StandardWeb"/>
      </w:pPr>
      <w:r>
        <w:t xml:space="preserve">Oder wenn wir bei Betrachtung über den Anfang, Fortgang und Ausgang des Menschenlebens im Wechsel der irdischen Dinge in so manche Anfechtung geraten, im Gefühl der Eitelkeit Alles aufgehen zu lassen, was kann uns mächtiger schützen und bewahren, was kann uns kräftiger aufrecht erhalten, als ein Blick auf die reinsten, edelsten Züge der Menschheit im Bilde des menschgewordenen Erlösers? Bei der Unmöglichkeit, sein heiliges Leben in die Reihe der vergangenen Erscheinungen, ins Reich des Todes zu versetzen, bei der Unmöglichkeit, zu denken, dass im Munde des sterbenden Christus ein Betrug erfunden worden sei, bei der unwiderlegbaren Beweiskraft seiner letzten Worte gibt die Vergegenwärtigung seines Lebens und Sterbens unsrem eignen Bewusstsein die erhabene Würde unsrer Bestimmung, die Würde der Unsterblichkeit zurück. </w:t>
      </w:r>
    </w:p>
    <w:p w14:paraId="5C28528F" w14:textId="77777777" w:rsidR="008A7782" w:rsidRDefault="008A7782" w:rsidP="008A7782">
      <w:pPr>
        <w:pStyle w:val="StandardWeb"/>
      </w:pPr>
      <w:r>
        <w:t xml:space="preserve">Und mehr, als dies; wenn wir wirklich Glieder der Gemeine sind, deren Haupt der Sohn Gottes ist, nachdem er sie durch seinen Kampf erlöst und durch seinen Sieg mit himmlischen Gütern gesegnet hat. Hier beginnt erst die wahre, volle Freudigkeit christlicher Seelen. Denn alle Menschen leben in dieser Welt, in die der Sohn Gottes gekommen ist, alle Menschen haben dieselbe Natur, die auch der Sohn Gottes angenommen hat; aber sie wissen es nicht Alle, sie fühlen es nicht Alle und das vollkommene Heil seiner Menschwerdung wird erst dann ihr Teil, wenn sie durch die Gemeinschaft mit ihm Kinder Gottes geworden sind. Er kam in sein Eigentum, und die Seinen nahmen ihn nicht auf. Wie Viele ihn aber aufnahmen, denen gab er Macht, Gottes Kinder zu werden, die an seinen Namen glauben. Und der Apostel sagt zu den Gliedern der Gemeine Jesu: Ihr seid allzumal Gottes Kinder durch den Glauben an Christum Jesum! O welch ein Glück, welch eine Seligkeit! Sehet, welch eine Liebe hat uns der Vater erzeiget, dass wir Gottes Kinder sollen heißen! </w:t>
      </w:r>
    </w:p>
    <w:p w14:paraId="11F419E2" w14:textId="77777777" w:rsidR="008A7782" w:rsidRDefault="008A7782" w:rsidP="008A7782">
      <w:pPr>
        <w:pStyle w:val="StandardWeb"/>
      </w:pPr>
      <w:r>
        <w:t xml:space="preserve">Nun ist zwar die Rede von Gott als dem Vater aller Menschen schon von Alters her in der vorchristlichen Zeit nicht unerhört gewesen, und durch das Christentum in aller Welt verbreitet worden. Aber gerade die unbestrittene Geltung dieser Lehre macht uns in diesem Falle nur allzu leichtgläubig, und es gehört doch viel, unendlich viel dazu, das wirklich zu glauben, was wir Alle von Kindheit an schon gewusst und vielleicht niemals geleugnet haben. Lasst uns nur die am nächsten liegende Vergleichung zu Hülfe nehmen. Welch ein Glück ist es, an einem menschlichen Vater- oder Mutterherzen auszuruhen mit dem vollen Vertrauen zu einer Alles hingebenden Liebe! Und welch ein unaussprechlich tiefer Schmerz, einen liebenden Vater, eine liebende Mutter zu verlieren! Wie wird an ihrem Grabe der ganze Wert eines Glücks, das niemals wiederkehrt, dem kindlichen Herzen fühlbar! Nun ist es viel zu schwach, wenn wir anheben zu fragen, was ist alle treue Liebe und Sorge sterblicher Eltern gegen die Treue und Liebe dessen, der der rechte Vater ist über Alles, was Kinder heißt im Himmel und auf Erden? Aber messe nur ein Jeder nach dem Maße jener kindlichen Empfindung das Gefühl, das er haben müsste, wenn er wirklich im Glauben an den himmlischen Vater lebte, und als ein wahrhaftes Kind Gottes ohne Furcht und Sorge unter dem Schutze des Allmächtigen ruhte? Welch eine Veränderung muss mit dem Menschen vorgehen, ehe die toten Worte Feuer und Leben in seiner Seele werden. Aber zur Ehre der Wahrheit dürfen wir es auch bei der Weihnachtsfeier nicht verschweigen, dass diese selige Veränderung schon oft mit diesem Feste begonnen habe, und dass in Folge derselben Viele das Wort von der Geburt des Herrn nicht anders als mit der innigsten Rührung und Dankbarkeit vernehmen. Getrübt wird wohl ihre Freude noch durch so manchen Kampf im irdischen Leben, aber sie kennen das Licht des Lebens, das ihnen mit der Liebe Gottes in Christo Jesu aufgegangen ist, und bekennen einmütig, dass sie den Geist der Kindschaft durch Christum empfangen haben, und je näher sie mit den Leiden, mit dem Tode des Erlösers vertraut wurden, desto mehr ist alle Furcht aus ihrem Herzen verschwunden und Friede und Freude eingekehrt. </w:t>
      </w:r>
    </w:p>
    <w:p w14:paraId="5C91B616" w14:textId="77777777" w:rsidR="008A7782" w:rsidRDefault="008A7782" w:rsidP="008A7782">
      <w:pPr>
        <w:pStyle w:val="StandardWeb"/>
      </w:pPr>
      <w:r>
        <w:t xml:space="preserve">Doch dieses Fest ist nicht gestiftet, uns das Geheimnis der Seelen zu öffnen, die unter den Führungen der göttlichen Gnade den Herrn kennen gelernt haben, sondern um den allgemeinen Ratschluss Gottes zu unsrer Seligkeit kund zu machen, dass wir Alle durch seinen Sohn, Jesum Christum, seine Kinder in Tat und Wahrheit werden. Uns Allen ist der Heiland geboren, und wenn wir ihn aufnehmen, wie wir sollen, als die Demütigen, denen Gott Gnade gibt, und als die Mühseligen, die bei ihm Ruhe für ihre Seele suchen, dann werden wir auch mit freudiger Hoffnung der Herrlichkeit entgegengehen, die er uns erworben hat. Denn für Sterbliche ist der Sohn Gottes nicht ins Fleisch gekommen, und für Sterbliche hat er sein Blut nicht am Kreuze vergossen, um ihnen hier ein irdisches Vaterland mit vergänglichen Gutem zu gründen und ihre Wohnung auf Erden zu verschönern. Sein Reich ist nicht von dieser Welt; aber er ist dennoch ein König und hat ein Reich, ein ewiges, himmlisches Reich, das hier anhebt in Schwachheit, wie er selbst in Schwachheit und Niedrigkeit einherging, das aber, wenn alle irdischen Hüllen fallen werden, erscheinen wird in großer Kraft und Herrlichkeit. Dann werden Alle, die durch die Trübsale der Zeit ins Reich Gottes eingegangen sind, sich freuen mit unaussprechlicher Freude, und ihre Freude wird Niemand von ihnen nehmen. Dann werden alle Klagen und alle Tränen sich zu Wonnedank vor dem Angesichte des Herrn verklären. Dulden wir mit ihm, so werden wir mit ihm herrschen; sterben wir mit ihm, so werden wir mit ihm leben. Alle Leiden dieser Zeit sind nicht wert der Herrlichkeit, die dort offenbart soll werden. O Glaube, der das Herz erhöht! Was ist der Erde Majestät, wenn sie mein Geist mit der vergleicht, die ich durch Gottes Sohn erreicht? Vor Gottes Thron, in seinem Reich, unsterblich, heilig, Engeln gleich, mit allen Frommen aller Zeit soll ich mich freuen in Ewigkeit. Herr, der du in dem Himmel thronst, ich soll da wohnen, wo du wohnst, und du erfüllst einst mein Vertrauen, dich in der Herrlichkeit zu schauen. Amen. </w:t>
      </w:r>
    </w:p>
    <w:p w14:paraId="63428A6E" w14:textId="77777777" w:rsidR="00873C7C" w:rsidRDefault="00873C7C" w:rsidP="00873C7C">
      <w:pPr>
        <w:pStyle w:val="berschrift1"/>
      </w:pPr>
      <w:r>
        <w:t>Corvinus, Antonius - Am Christtage - Evangelium Luke. 2.</w:t>
      </w:r>
    </w:p>
    <w:p w14:paraId="0AC579D4" w14:textId="77777777" w:rsidR="00873C7C" w:rsidRDefault="00873C7C" w:rsidP="00873C7C">
      <w:pPr>
        <w:pStyle w:val="StandardWeb"/>
      </w:pPr>
      <w:r>
        <w:t xml:space="preserve">ES ist ausgangen ein gebot vom Keiser Augusto/ das alle Welt geschetzt würde. Vnd diese schetzung war die aller erste/ vnd geschach zur zeit/ da Kyrenios der Landpfleger jnn Syrien war/ Vnd jederman gieng/ das er sich schetzen liese/ ein iglicher jnn seiner Stad. Da machet sich auff auch Joseph aus Galilea/ aus der Stad Nazareth/ jnn das Jüdische land/ zur Stad Dauid/ die da heisset Bethlehem/ darum/ das er von dem Hause vnd geschlecht Dauid war/ auff das er sich schetzen liesse mit Maria seinem vertrawtem weibe/ die war schwanger. </w:t>
      </w:r>
    </w:p>
    <w:p w14:paraId="54DF61A7" w14:textId="77777777" w:rsidR="00873C7C" w:rsidRDefault="00873C7C" w:rsidP="00873C7C">
      <w:pPr>
        <w:pStyle w:val="StandardWeb"/>
      </w:pPr>
      <w:r>
        <w:t xml:space="preserve">Vnd als sie daselbst waren/ kam die zeit/ das sie geberen solte/ Vnd sie gebar jren ersten Son/ vnd wickelt jn jnn windeln/ vnd leget jn jnn ein Krippen/ denn sie hatten sonst keinen raum jnn der herberge. </w:t>
      </w:r>
    </w:p>
    <w:p w14:paraId="18B220E2" w14:textId="77777777" w:rsidR="00873C7C" w:rsidRDefault="00873C7C" w:rsidP="00873C7C">
      <w:pPr>
        <w:pStyle w:val="StandardWeb"/>
      </w:pPr>
      <w:r>
        <w:t xml:space="preserve">Vnd es waren Hirten inn der deslbigen gegend auff dem felde/ bey den hürten/ die hüteten des nachts jrrer herde. Vnd sihe/ des HErrn Engel trat zu jnen/ vnd die klarheit des Herrn leuchtet vmb sie/ vnd sie furchten sich seer. Vnd der Engel sprach zu jhnen/ Fürchtet euch nicht/ Sihe/ ich verkündige euch grosse freude/ die allem volck widderfaren wird/ Denn euch ist heut der Heiland geborn/ welcher ist Christus der Herr/ inn der Stad Dauid. Vnd das habt zum zeichen/ Ir werdet finden das kind jnn windeln gewickelt/ vnd jnn einer krippen liegen. Vnd als bald war da bey dem Engel/ die menge der himlischen Heerscharen/ die lobeten Gott/ vnd sprachen/ Ehre sey Gott jnn der höhe/ vnd fried auff erden/ vnd den menschen ein wolgefallen. </w:t>
      </w:r>
    </w:p>
    <w:p w14:paraId="04A43015" w14:textId="77777777" w:rsidR="00873C7C" w:rsidRDefault="00873C7C" w:rsidP="00873C7C">
      <w:pPr>
        <w:pStyle w:val="berschrift2"/>
      </w:pPr>
      <w:r>
        <w:t>Kurtze auslegung der Epistel.</w:t>
      </w:r>
    </w:p>
    <w:p w14:paraId="29D54F07" w14:textId="77777777" w:rsidR="00873C7C" w:rsidRDefault="00873C7C" w:rsidP="00873C7C">
      <w:pPr>
        <w:pStyle w:val="StandardWeb"/>
      </w:pPr>
      <w:r>
        <w:t xml:space="preserve">An diesem Euangelio wird gehandelt/ Zum ersten/ die heilsame geburt vnsers HErrn Jhesu Christi/ welche denn ein anfang ist vnsers heils und seligkeit/ Vnd sollen derhalben alle menschen solche geburt/ wie sie alhie vom Euangelisten beschrieben wird/ wol behertzigen/ auff das sie aus betrachtunge solcher dinge/ entbrant/ erleuchtet/ andechtig und frölich werden/ vnd das geborn kindlin ins hertze/ auch durchs wort empfangen mügen/ Denn so gering die selbige geburt fur dieser Welt ist/ so heilsam vnd nütz ist sie denen/ so sie durch den glauben fassen. Das sie aber gar kein ansehen fur dieser Welt gehabt habe/ wird daraus offenbar/ das Joseph vnd Maria/ wie ander bürger vnd bürgerin sich auffmachen aus Nazareth gen Bethlehem/ der Oberkeit gehorsam zu sein/ vnd ihre schatzung/ wie andere/ zu geben/ Wer hat hie gleubt/ das Maria/ die denn wie ein andere fraw daher kömpt/ der Oberkeit gehorsam zu leisten/ solte Gottes mutter sein? Desgleichen sagt der Euangelist/ das sie on all ansehen jnn der herberge gewesen sey zu Bethlehem/ also/ das sie Christum jr liebs kindlin/ welchs sie daselbst/ auff das die Prophecey erfüllet würde/ geporen hatte/ jnn arme tücher wickeln/ vnd in eine krippen habe legen müssen. Was höret man hie sonderlichs? Nichts/ denn eitel vnd rein armut/ Verachtet ist Maria/ verachtet ist Joseph verachtet ist das kindlin/ denn du hörest nicht/ das sich jemand jhrer anneme/ sondern das sie inn der Herberge kein platz haben. Nu besihe widerumb/ wie herrlich vnd ehrlich diese gepurt im Himel sey/ ob sie wol auff erden verechtlich ist/ Der Engel des Herrn trit zu den Hirten/ so jnn derselben gegend hüteten jrer herde/ verkündigt jnen eine grosse freude/ so allem volcke widerfaren solle/ denn der Herr vnd Heiland Christus sey geporen jnn der Stad Dauid etc. Da hastu den herrlichen boten dieser geburt/ vnd die herrliche botschafft/ Vnd düncket dichs ein gering ding sein/ das das kindlein ein Heiland/ ein Herr vnd Christus genent wird? Wie kündte Christus herrlicher beschrieben/ vnd des Euangelii Summa kürtzer begriffen werden? Wie kündte die botschafft herrlicher ausgericht werden? Ja da die armen hirten ein furcht an kam/ wie hette sie der Engel bas trösten können? Fürchtet euch nicht/ spricht er/ O der süssen botschafft/ das wir vns der sunde halben/ so vns angeborn/ nicht fürchten sollen. Wie so? Es ist vns geborn/ der vnser sunde wegnemen/ vn durch sein leiden vnd sterben/ allen so gleuben werden/ die seligkeit erwerben wil/ Demnach ists auch billich/ das diese geburt/ daraus wir so grossen fromen vnd freud vberkomen haben/ herrlich sey jnn vnsern augen. Vnser geburt ist vnrein/ sundlich vnd verdampt/ die gepurt Chrisit aber/ ist rein/ vnschuldig vnd heilig. Sol nu das verdamnis vnser gepurt gewandelt vnd weggenomen werden/ So mus es durch die heiligen gepurt Christi geschehen. Kan sie denn leiblich werden ausgeteilt? Nein/ sondern geistlich/ durchs Wort mus ich sie vberkomen. Was ist das fur ein Wort? Da der Engel sagt/ Euch/ Euch (sagt er) ist der Heiland geporn/ durch dis wort wird mir die geburt Christi mitgeteilt. </w:t>
      </w:r>
    </w:p>
    <w:p w14:paraId="77457843" w14:textId="77777777" w:rsidR="00873C7C" w:rsidRDefault="00873C7C" w:rsidP="00873C7C">
      <w:pPr>
        <w:pStyle w:val="StandardWeb"/>
      </w:pPr>
      <w:r>
        <w:t xml:space="preserve">Wiltu solchs auch aus dem Propheten hören? VNS ist ein kind geporn/ vnd ein Son gegeben/ Im kinde ist die menscheit/ jnn dem Son die Gottheit bedeut. Nu ein solch kind vnd Son/ warer Gott vnd mensche/ ist geboren vnd gegeben. Wem? VNS/ Vns/ sagt er. Hie mus der glaube die augen auffthun/ Denn viel sind/ so gleuben/ das Christus geborn sey/ gleuben aber nicht/ das er ihnen zu gut geboren sey/ fallen derhalben auff wercke/ vnd wollen damit erlangen die gerechtigkeit vnd seligkeit/ gleicherweise/ als kündten wir mit eigner gerechtigkeit bestehen/ wenn Gott mit vns jnns gerichte gehen wird/ Nein liebs kind/ Es heisset nicht also/ sondern wie Daauid sagt/ HErr/ gehe nicht inns gerichte mit deinem knechte/ denn vor dir ist kein lebendiger gerecht. Es gilt nicht da/ wercke furtragen/ sondern gnade suchen/ Demnach wer gleubet/ das jhm Christus geborn/ gegeben/ gelebt/ gestorben/ erstanden/ vnd gen Himel gefaren sey/ der ist rein von sunden/ gerecht/ selig/ from/ Christus bruder/ vnd ein kind Gottes/ vnd wird als ein danckbar kind/ on allen zweifel durch nachfolgende liebe/ wercke/ leben vnd wandel/ solchen seinen glauben wissen an tag zu geben. </w:t>
      </w:r>
    </w:p>
    <w:p w14:paraId="3F238F70" w14:textId="77777777" w:rsidR="00873C7C" w:rsidRDefault="00873C7C" w:rsidP="00873C7C">
      <w:pPr>
        <w:pStyle w:val="StandardWeb"/>
      </w:pPr>
      <w:r>
        <w:t xml:space="preserve">Zum andern/ ist jnn diesem Euangelio zu mercken/ was es fur leute sein denen solche heilsame gepurt Christi verkündigt wird/ nemlich/ Arme/ vngeachte leute/ so auff dem felde jhrer herde hüten. Warumb wird es nicht verkündigt den reichen/ den gewaltigen/ den Heiligen zu Jerusalem? Eben darumb/ das Gott/ was thöricht fur dieser welt ist/ erwelet hat/ auff das alle weisen zu schande würden/ Die reichen/ edelen/ vnd gewaltigen dieser welt/ achten nicht gros auff das arme kindlin Jhesum/ sondern haben einen eigen Gott/ darauff sie sich verlassen/ Nemlich/ jren pracht/ gewalt/ reichtumb/ vnd den grossen Gott Mammon. Also haben auch die Werckheiligen einen eigen Abgott/ nemlich/ die zuuersicht auff eigene frömikeit/ von welchem Abgott also sagt Esaiat/ Die werck ihrer hende haben sie angebetet. Was solte solchen leuten die geburt Christi/ wenn sie jnen gleich verkündigt würde/ nütz sein? MAn sol das heilthumb nicht fur die Hunde werffen/ oder die perlin fur die sew. Wer sich auff irgent ein ander Creatur verlesset/ denn auff Christum/ dem ist Christus kein nütze/ Desgleichen/ wer durch andere mittel sich vnterstehet selig zu werden/ denn durch Crhsitum/ dem ist auch dieser Christus kein nütze/ wie auch an vielen örtern S. Paul sagt/ sonderlich zu den Galatern. So durch das Gesetz gerechtigkeit kömpt/ so ist Christus vergeblich gestorben. Dieweil nu dieser vnser Christus/ ein solchs hertz haben wil/ das sich weder auff dieser Welt güter/ noch gewalt/ noch eigene gerechtigkeit verlasse/ sondern allein an seinem Leiden/ sterben/ vnd verdienste hange/ so erwelt er die armen/ Aber nicht die armen/ so allein nach dem fleisch arm sind/ sondern auch nach dem geiste/ das ist/ so jre sunde/ schwacheit/ vnglauben/ vnd verterbte natur erkennen/ vnd allein an seinem worte hangen/ Vnd eben zu den selbigen sagt er anderswo/ Kompt zu mir alle die jr beladen seid/ ich wil euch erquicken. Item/ Wen da dürstet/ der kome zu mir vnd trincke. Dieser vnd dergleichen wort/ fassen nicht die Reichen oder Werckheiligen/ von welchen auch Maria singt/ Sie werden leer gelassen/ sondern die armen/ so nichts bey jnen befinden/ dadurch jn mochte geholffen werden/ Darumb wird auch diese geburt Christi/ diese fröliche/herrliche botschafft/ den armen hirten auff dem felde verkündigt. </w:t>
      </w:r>
    </w:p>
    <w:p w14:paraId="52428125" w14:textId="77777777" w:rsidR="00873C7C" w:rsidRDefault="00873C7C" w:rsidP="00873C7C">
      <w:pPr>
        <w:pStyle w:val="StandardWeb"/>
      </w:pPr>
      <w:r>
        <w:t xml:space="preserve">Zum dritten/ müssen wir lernen aus diesem Euangelio/ Wenn vns durch die Prediger/ so gemeiniglich jnn der Schrifft durch die Engel bedeutet werden/ solch heilsame geburt Christi furgetragen/ vnd wir/ das vnser heil drinnen stehe/ erkand haben/ Das wir als denn auch solche herrliche grosse wolthat nicht aus der acht lassen/ sondern dieselbigen mit ewiger dancksagung erkennen/ loben vnd preisen/ vnd jmer mit den Engeln sagen/ Preis sey Gott jnn der höhe. Hie wird Gott von den Engeln vnd himlischen heerscharen gelobt vnd gepreiset/ on allen zweiuel darumb/ das er aus gnaden vnd barmhertzigkeit/ der Welt einen Heiland gegeben hatte/ seinen eingebornen Son/ das durch denselbigen eröffnet würde allen menschen der zugang zum ewigen leben/ Ja das durch denselben/ Sunde/ Tod/ Teuffel vnd Helle weggenomen würden/ Ist solche wolthat nicht lobens vnd preisens werd? Ja wer kan sie gnugsam preisen vnd loben? Nichts deste weniger/ sollen wir jmer anhalten vnd mit dem Propheten Dauid sagen/ Lobe den Herrn meine seele/ Ich wil den Herrn loben/ so lange ich lebe/ vnd meinem Gott lobsingen/ dieweil ich hie bin. Mercke aber/ das man Gott solchen prieis/ ehre vnd lob/ nicht geben kan/ wo dieser vnser Christus nicht ist/ noch recht erkant wird/ das auch kein fried odder wolgefallen bey vns ausserhalb diesem Christo sein kan/ Widderumb/ Wo Christus ist vnd durch sein wort erkant wird/ da wird auch sein vater erkant/ gelobt vnd gepreiset/ als einer/ so vns denselbigen Christum aus gnaden zum Heiland gesand vnd geschenckt hat. Auch ist rechtschaffner fried da/ dieweil wir gleuben/ das Gott durch Christum/ vns arme sünder/ nicht verdammen/ nicht richten/ sondern zu gnaden nemen/ vnd selig machen wolle/ Vnd wer wolte hie zu vnfrieden sein/ nach dem vns die heiligen Engel solchen fried der hertzen verkündigen? Vber das alles/ hat Gott ein wolgefallen an vns vmb seines Sons willen/ vnd haben widerumb die gleubigen ein wolgefallen an allen seinen wercken vnd wunderthaten/ on vnterlas sagende/ Preis sey Gott jnn der höhe/ fried auff erden/ den menschen ein wolgefallen. </w:t>
      </w:r>
    </w:p>
    <w:p w14:paraId="5C6150E4" w14:textId="77777777" w:rsidR="00873C7C" w:rsidRDefault="00873C7C" w:rsidP="00873C7C">
      <w:pPr>
        <w:pStyle w:val="berschrift1"/>
      </w:pPr>
      <w:r>
        <w:t>Corvinus, Antonius - Am Tage der geburt Christi/ Lection aus der Epistel Pauli zu Tito am 3. Capitel.</w:t>
      </w:r>
    </w:p>
    <w:p w14:paraId="1C691C9D" w14:textId="77777777" w:rsidR="00873C7C" w:rsidRDefault="00873C7C" w:rsidP="00873C7C">
      <w:pPr>
        <w:pStyle w:val="StandardWeb"/>
      </w:pPr>
      <w:r>
        <w:t xml:space="preserve">ES ist erschienen die freundligkeit vnd leutseligkeit Gottes vnsers Heilandest/ nicht vmb der werck willen der gerechtigkeit/ die wir gethan hatten/ sondern nach seiner barmherzigkeit machte er vns selig/ durch das bad der Widergeburt/ vnd ernewerung des heiligen Geistes/ welchen er ausgossen hat vber vns reichlich/ durch Jhesum Christ vnsern Heiland/ auff das wir durch desselben gnade gerecht vnd erben sein des ewigen lebens/ nach der hoffnung/ Das ist je gewislich war. </w:t>
      </w:r>
    </w:p>
    <w:p w14:paraId="077B6817" w14:textId="77777777" w:rsidR="00873C7C" w:rsidRDefault="00873C7C" w:rsidP="00873C7C">
      <w:pPr>
        <w:pStyle w:val="berschrift2"/>
      </w:pPr>
      <w:r>
        <w:t>Kurtze auslegung der Epistel.</w:t>
      </w:r>
    </w:p>
    <w:p w14:paraId="2454DE8C" w14:textId="77777777" w:rsidR="00873C7C" w:rsidRDefault="00873C7C" w:rsidP="00873C7C">
      <w:pPr>
        <w:pStyle w:val="StandardWeb"/>
      </w:pPr>
      <w:r>
        <w:t xml:space="preserve">DAS Euangelium dieses tages/ jnn welchem der Euangelist Lukas beschreibt/ wie Christus zu Betlehem geporn/ den Hirten auff dem felde geoffenbaret/ vnd Gott durch die Engel gelobt worden sey/ preiset vberaus seer/ die Göttliche güte/ gnad vnd barmhertzigkeit/ vnd ist billich/ das wir dieselbigen gnad erkennen/ vnd ewiglich dafur dancksagen/ Denn wie Zacharias singt/ Durch solche barmhertzigkeit vnsers Gottes/ hat vns besucht der auffgang aus der höhe/ auff das er erschiene denen/ die da sassen im schatten vnd finsternis des todes/ vnd richtete vnsere füsse auff den weg des friedes. Wie nu solchs thut das heutige heilige Euangelium/ also thut es auch hie jnn dieser Lection gar meisterlich der Apostel/ denn er bekent/ das denen/ so vorhin vnweise/ vngehorsam/ irrig gewesen/ vnd allen wollusten gedienet hatten/ ein ander bekentnis gegeben sey/ nach dem erschienen sey/ die freundligkeit vnd leutseligkeit Gottes vnsers Heilands. Es sind disere wörter/ Erscheinen/ Leuchten/ liecht/ tag/ vnd dergleichen/ seer gemein jnn Göttlicher Schrifft/ vnd werden gemeiniglich verstanden von der offenbarung Christi/ vnd des Euangelii/ wie wir denn auch hie sehen/ das erschienen sey. Was ist erschienen? </w:t>
      </w:r>
    </w:p>
    <w:p w14:paraId="66EA706E" w14:textId="77777777" w:rsidR="00873C7C" w:rsidRDefault="00873C7C" w:rsidP="00873C7C">
      <w:pPr>
        <w:pStyle w:val="StandardWeb"/>
      </w:pPr>
      <w:r>
        <w:rPr>
          <w:rStyle w:val="Fett"/>
          <w:rFonts w:eastAsiaTheme="majorEastAsia"/>
        </w:rPr>
        <w:t>Die freundligkeit vnd leutseligkeit Gottes vnsers Heilandes.</w:t>
      </w:r>
      <w:r>
        <w:t xml:space="preserve"> </w:t>
      </w:r>
    </w:p>
    <w:p w14:paraId="4AE8286B" w14:textId="77777777" w:rsidR="00873C7C" w:rsidRDefault="00873C7C" w:rsidP="00873C7C">
      <w:pPr>
        <w:pStyle w:val="StandardWeb"/>
      </w:pPr>
      <w:r>
        <w:t xml:space="preserve">Es redet eigentlich der Apostel hie von der gnadreichen zeit des Euangelii/ jnn welcher Gott seine gnad/ erstlich/ durch seinen geliebten Son Jhesum Christum/ darnach durch die Apostel/ aller welt/ so gnediglich angeboten hat. Vnd heisset freundligkeit/ Gottes güte/ gnad vnd barmhertzigkeit. Leutseligkeit aber/ das er den menschen hold sey/ niemands (so fern man gleube) verwerffen wölle/ sondern zu heil vnd seligkeit suche/ vnd allezeit gesucht hab/ wie er denn sagt im Euangelio Matthei 12. Kompt her zu mir alle die jhr beladen seid/ Ich wil euch erquicken. Hörstu/ das wir sollen zu jm komen? Warlich der vns so freundlich zu sich rufft/ vnd seine gnade anbeut/ der wird freilich ein freundlicher leutseliger HERR vnd Heiland sein/ sonderlich dieweil er keiner furgehenden wercke odder verdienste gedenckt/ vnd den schatz der güter/ so gar vmb sonst ausruffet. Wie denn auch thut der Prophet Esaias jnn seiner personen/ Wolan spricht er/ Kommet her zum wasser/ alle die jr dürstig seid/ vnd die jr nicht gelt habt/ kompt her/ keuffet vnd esset/ kompt her vnd keuffet on geld/ vnd vmb sonst/ beide wein vnd milch rc. Es heisset hie der Prophet Gottes Wort/ jnn welchem vns die Göttliche güte/ gnade vnd barmhertzigkeit angeboten wird/ erstlich wasser/ darumb/ das wir dadurch erquickt werden/ wie auch Christus sagt/ Wer von dem wasser trinckt/ das ich geben werden/ den sol nicht dürsten ewiglich. Darnach heisset ers wein/ drumb das es vnsere hertzen frölich vnd freidig macht. Zu letzt heisset ers milch/ drumb das wir dadurch erneeret/ vnd zur volkomenheit erzogen werden. Nu/ solch gnadreich wort/ ist durch Christum der welt gegeben vnd gepredigt worden/ Hatte sie es aber auch verdienet? Awe nein/ sondern/ wie der Apostel sagt. </w:t>
      </w:r>
    </w:p>
    <w:p w14:paraId="47635F65" w14:textId="77777777" w:rsidR="00873C7C" w:rsidRDefault="00873C7C" w:rsidP="00873C7C">
      <w:pPr>
        <w:pStyle w:val="StandardWeb"/>
      </w:pPr>
      <w:r>
        <w:rPr>
          <w:rStyle w:val="Fett"/>
          <w:rFonts w:eastAsiaTheme="majorEastAsia"/>
        </w:rPr>
        <w:t>Nicht vmb der wercke willen der gerechtigkeit/ die wir gethan hatten/ sondern nach seiner barmhertzigkeit machte er vns selig.</w:t>
      </w:r>
      <w:r>
        <w:t xml:space="preserve"> </w:t>
      </w:r>
    </w:p>
    <w:p w14:paraId="4A4F8D51" w14:textId="77777777" w:rsidR="00873C7C" w:rsidRDefault="00873C7C" w:rsidP="00873C7C">
      <w:pPr>
        <w:pStyle w:val="StandardWeb"/>
      </w:pPr>
      <w:r>
        <w:t xml:space="preserve">Wie kündte Gottes gnade (durch welche wir vergebung der sunde vberkomen) der Apostel höher gepreiset haben? Widerumb/ Wie kündte er vnsern verdiensten vnd wercken/ jnn sachen/ die justification belangen/ grössern abbruch gethan haben? Es sind je helle klare wort/ das die freuntligkeit vnd leutseliigkeit Gottes/ nicht vmb der wercke willen/ die wir gethan hatten/ sondern aus gnad/ erschienen sey. Item/ das er vns nach seiner barmhertzigkeit selig mache. Demnach müssen auch wir mit dem Apostel schliessen/ vnd sagen/ Das jnn sachen/ vergebung der sunde/ die gerechtigkeit vnd seligkeit/ belangen/ kein werck oder verdienst/ wie herrlich vnd köstlich sie auch sein/ sondern nur die güte/ gnad vnd barmhertzigkeit Gottes/ so der glaube ergreiffen mus/ gelten vnd zugelassen werde/ Widerumb/ das jnn sachen/ den gehorsam vnd des glaubens frucht belangen/ die wercke gesehen vnd gespürt werden sollen vnd müssen/ allein das sie jnn die Justification nicht gemengt/ vnd zum Abgott nicht auffgeworffen werden. Vnd was soll ich viel sagen? Wir sehen hie aus den worten des Apostels gnugsam/ das vnser seligkeit allein in Gottes güte/ gnad vnd barmhertzigkeit stehet/ Allein das wir nur lernen/ wie vnd wo durch/ wir derselbigen teilhafftig werden/ NEmlich. </w:t>
      </w:r>
    </w:p>
    <w:p w14:paraId="68ED3E48" w14:textId="77777777" w:rsidR="00873C7C" w:rsidRDefault="00873C7C" w:rsidP="00873C7C">
      <w:pPr>
        <w:pStyle w:val="StandardWeb"/>
      </w:pPr>
      <w:r>
        <w:rPr>
          <w:rStyle w:val="Fett"/>
          <w:rFonts w:eastAsiaTheme="majorEastAsia"/>
        </w:rPr>
        <w:t>Durch das bad der Widdergepurt/ vnd ernewerung des heiligen Geistes/ welchen er ausgegossen hat vber vns reichlich/ durch Jhesum Christum vnsern Heiland.</w:t>
      </w:r>
      <w:r>
        <w:t xml:space="preserve"> </w:t>
      </w:r>
    </w:p>
    <w:p w14:paraId="707B3289" w14:textId="77777777" w:rsidR="00873C7C" w:rsidRDefault="00873C7C" w:rsidP="00873C7C">
      <w:pPr>
        <w:pStyle w:val="StandardWeb"/>
      </w:pPr>
      <w:r>
        <w:t xml:space="preserve">Mercke fleissig/ das der Apostel/ die Tauffe/ ein bad der Widdergepurt heisset/ Denn es geschicht solchs freilich nicht vmb des wassers willen/ sondern darumb/ das das wasser in Gottes wort/ befehl vnd ordnung gefasset/ vnd also zum heiligen/ köstlichen vnd herrlichen wasser worden ist. War ists aber/ das wasser/ so fern Gottes wort/ befehl/ vnd ordenung nicht hinzu komen/ ein schlecht vnd leer Element ist/ Doch ists vmb solch wasser gar viel anders gethan/ wenn das befehl vnd wort Christi dazu komen/ denn wir vermeinen. Warumb solt es Paulus sonst nennen ein Bad der Widergepurt? Die Widergeburt kan je on Gottes wort vnd geist nicht geschehen/ wie Christus selber sagt im Euangelio Johannis/ Es sey denn das jemand geporen werde aus dem Wasser vnd Geist/ so kan er nicht jnn das Reich Gottes kommen. Sol nu die Tauffe ein bad der Widergepurt sein/ so mus sie auch mit sich bringen den heiligen Geist vnd vergebung der sunde/ Bringt sie aber den Geist vnd vergebung der Sunde/ so mus sie auch jnn Gottes wort vnd befehl gefasset sein/ sintemal/ Geist vnd glaub/ allein aus dem worte kompt/ zun Röm. am 10. </w:t>
      </w:r>
    </w:p>
    <w:p w14:paraId="414E9E91" w14:textId="77777777" w:rsidR="00873C7C" w:rsidRDefault="00873C7C" w:rsidP="00873C7C">
      <w:pPr>
        <w:pStyle w:val="StandardWeb"/>
      </w:pPr>
      <w:r>
        <w:t xml:space="preserve">Ist nu bey der Tauffe Gottes wort/ befehl/ ordnung/ der heilige geist/ vnd vergebung der sunde/ Wer wolte sie denn verachten? wer wolte sie fur ein schlecht wasser halten? Hie müssen wir sie warlich ein bad der Widdergepurt bleiben lassen/ jnn welchem bade vns die gnad/ güte/ barmhertzigkeit Gottes/ der heilige geist/ vnd vergebung der sunde/ mitgeteilet werden/ Denn es sind gar helle klare wort/ das jnn diesem bade der widergeburt/ der heilige Geist vber vns reichlich gegossen sey/ durch Jhesum Christ/ also/ das wir an keiner geistlichen gabe hinfurt mangel/ fsondern/ viel mehr die kindschafft vnd erbschafft mit Christo ewiglich haben sollen/ wie auch weiter der Apostel sagt. </w:t>
      </w:r>
    </w:p>
    <w:p w14:paraId="0025F0A1" w14:textId="77777777" w:rsidR="00873C7C" w:rsidRDefault="00873C7C" w:rsidP="00873C7C">
      <w:pPr>
        <w:pStyle w:val="StandardWeb"/>
      </w:pPr>
      <w:r>
        <w:rPr>
          <w:rStyle w:val="Fett"/>
          <w:rFonts w:eastAsiaTheme="majorEastAsia"/>
        </w:rPr>
        <w:t>Auff das wir durch dieselbigen gnade gerecht/ vnd erben sein des ewigen lebens/ nach der hoffnung/ das ist gewislich war.</w:t>
      </w:r>
      <w:r>
        <w:t xml:space="preserve"> </w:t>
      </w:r>
    </w:p>
    <w:p w14:paraId="4A8CFCB2" w14:textId="77777777" w:rsidR="00873C7C" w:rsidRDefault="00873C7C" w:rsidP="00873C7C">
      <w:pPr>
        <w:pStyle w:val="StandardWeb"/>
      </w:pPr>
      <w:r>
        <w:t xml:space="preserve">Bis anher/ hat der Apostel mit kurtzen/ aber doch mit lebendigen worten/ angezeigt/ wie/ vnd wo durch vns Gottes gnad/ welche er allen menschen jnn seinem geliebten Son Christo erzeigt/ mitgeteilt werden müsse/ nemlich durchs Wort vnd Tauffe/ so den Geist reichlich mit sich bringen/ vnd mich zur newen Creaturn machen. Nu wil er aber auch weiter (was solche dinge durch den glauben ergreiffen/ mehr schaffen vnd nützen) anzeigen/ Vnd widderholet das wörtlin/ Gnad/ nicht on vrsach/ Denn wie er dieselbigen allenthalben preiset/ als ein principal vrsachen vnser seligkeit/ Also wil er auch hie sagen/ Ob wol das Wort vnd Sacrament/ die mittel sein/ durch welche wir glauben/ geist/ vnnd die Widdergeburt vberkomen/ so müsse man dennoch auch eigentlich wissen/ das vns solche dinge/ nicht vmb der wercke willen/ so wir gethan/ sondern aus lauter gnad gegeben werden/ wie der Apostel auch zu den Römern sagt/ Ists aus gnaden/ so ist verdinst nichts/ Sonst würde gnad nicht gnade sein. Desgleichen/ das solche gnad mit glauben gefasset/ gerecht vnd erben mache des ewigen lebens/ das sonswt kein menschlich werck odder verdienst hette thun können. </w:t>
      </w:r>
    </w:p>
    <w:p w14:paraId="1DC718F3" w14:textId="77777777" w:rsidR="00873C7C" w:rsidRDefault="00873C7C" w:rsidP="00873C7C">
      <w:pPr>
        <w:pStyle w:val="StandardWeb"/>
      </w:pPr>
      <w:r>
        <w:t xml:space="preserve">Heisset nicht das Gottes gnade/ als ein vrsach vnsers heils/ recht gepreiset/ vnnd vnseren wercken/ den stoltz zu bodem geschlagen? Odder kündte auch der Apostel mit helleren worten gesagt haben (das wir durch gnad/ gerecht/ vnd erben Gottes werden) denn hie geschehen ist? Ich wil geschweigen/ wenn wir solche gnad mit glauben fassen/ das wir als denn des Apostels meinung nach/ die himlischen güter schon jnn der hoffnung zu besitzen angefangen haben. Wie widerumb/ vber die vngleubigen auch die sententz des verdamnis schon gesprochen ist/ wenn sie sich nicht bekeren/ vom vnglauben abstehen/ vnd zu Christo wenden wolten/ Wer nicht gleubt/ spricht Christus/ der ist schon gerichtet. Vnd was sol ich viel wort machen? Wir haben hie ein helle klare lere/ das wir aus gnad/ on zuthun vnserer wercke/ gerecht/ selig/ vnd erben Gottes werden/ von welcher auch der Apostel sagt/ das sie gewislich war sey. Bey derselbigen wollen wir mit der Gottes hülffe bleiben ewiglich/ also das wir vnsere justification allein der gnade Gottes zuschreiben/ vnd doch nichts deste weniger/ als gehorsame kinder thun/ alles was vnser Vater im himel/ von vns gethan haben wil. </w:t>
      </w:r>
    </w:p>
    <w:p w14:paraId="7A14F3CC" w14:textId="77777777" w:rsidR="00873C7C" w:rsidRDefault="00873C7C" w:rsidP="00873C7C">
      <w:pPr>
        <w:pStyle w:val="berschrift1"/>
      </w:pPr>
      <w:r>
        <w:t>Dieterich, Veit - Predigt am I. heiligen Christtage über Luk. 2 (V. 2-14)</w:t>
      </w:r>
    </w:p>
    <w:p w14:paraId="10D9CAEE" w14:textId="77777777" w:rsidR="00873C7C" w:rsidRDefault="00873C7C" w:rsidP="00873C7C">
      <w:pPr>
        <w:pStyle w:val="StandardWeb"/>
      </w:pPr>
      <w:r>
        <w:t xml:space="preserve">Dieses Fest von der Geburt unseres lieben Herrn Jesu Christi ist herrlich und gross, und wäre zu wünschen, dass man dermaassen davon könnte predigen, wie es wohl werth ist. Aber es mangelt nicht allein an Menschenzungen, sondern auch an Verstand und Gedanken, dass es nicht möglich ist, dass man genugsam und wie es werth ist, davon könne gedenken, ich geschweige reden. Denn Alles, was von solchem Fest zu handeln, ist viel zu hoch und gross. </w:t>
      </w:r>
    </w:p>
    <w:p w14:paraId="0E4ABCA5" w14:textId="77777777" w:rsidR="00873C7C" w:rsidRDefault="00873C7C" w:rsidP="00873C7C">
      <w:pPr>
        <w:pStyle w:val="StandardWeb"/>
      </w:pPr>
      <w:r>
        <w:t xml:space="preserve">Erstlich ist wahr und offenbar, dass auf den heutigen Tag durch diese selige Geburt alles Das geleistet ist, was Gott im Paradiese verheissen, und vom Fall des Menschen an alle Heiligen je und je zu allen Zeiten mit Herzen gehoffet und mit grossem Sehnen und Verlangen gewartet haben. </w:t>
      </w:r>
    </w:p>
    <w:p w14:paraId="6433B18C" w14:textId="77777777" w:rsidR="00873C7C" w:rsidRDefault="00873C7C" w:rsidP="00873C7C">
      <w:pPr>
        <w:pStyle w:val="StandardWeb"/>
      </w:pPr>
      <w:r>
        <w:t xml:space="preserve">Zum Andern ist auch Dies wahr und offenbar, dass dieser Geburt von Anfang der Welt bis ans Ende Alle, so da selig wollen werden, müssen geniessen. Und wo es ohne diese selige Geburt wäre, müssen alle Menschen verloren sein. Wo wollen wir aber Zungen, ja Herzen und Gedanken nehmen, damit wir solche grosse, herrliche Gnade fassen und erreichen mögen! </w:t>
      </w:r>
    </w:p>
    <w:p w14:paraId="2E2F3D20" w14:textId="77777777" w:rsidR="00873C7C" w:rsidRDefault="00873C7C" w:rsidP="00873C7C">
      <w:pPr>
        <w:pStyle w:val="StandardWeb"/>
      </w:pPr>
      <w:r>
        <w:t xml:space="preserve">Zum Dritten aber ist Dies ja auch wahr, dass dieses das höchste und grösste Werk Gottes ist, welches Gott hat können leisten, seinen gnädigen Willen, freundliches Herz und höchste Güte und Treue gegen uns Menschen zu erzeigen. Nimm vor dich das herrliche Wort Gottes, dass er Himmel und Erde durch sein Wort erschaffen hat und noch für und für erhält. Nimm vor dich alle grossen Thaten, die er von Anbeginn in seinem Volke und sonst in der Welt hat sehen lassen. Was ist's Alles gegen Dieses, dass Gott selbst Mensch wird? mit uns, wie Jesaias sagt, redet? ja, allen Jammer und alles Elend versucht und leidet, so auf uns Menschen um der Sünden willen sich vererbt hat? </w:t>
      </w:r>
    </w:p>
    <w:p w14:paraId="6548B25D" w14:textId="77777777" w:rsidR="00873C7C" w:rsidRDefault="00873C7C" w:rsidP="00873C7C">
      <w:pPr>
        <w:pStyle w:val="StandardWeb"/>
      </w:pPr>
      <w:r>
        <w:t xml:space="preserve">Die Juden in der Wüste hielten's für eine grosse Wohlthat, wie es auch in der Wahrheit war, dass Gott so nahe sich zu ihnen that, des Tages in einer Wolkenseule, des Nachts in einer Feuerseule vor ihnen herging und sie also führete und leitete. Und wer wollte aus solchen Gnadenzeichen nicht einen fröhlichen Muth schöpfen, dass er Gott für sich haben, ihn mit leiblichen Augen also sehen und so nahe um sich wissen sollte? Denn solche Wolken- und Feuerseule war ja mit den Augen zu sehen, ob man's gleich nicht greifen, noch betasten konnte, und war gewisslich bei oder doch in solcher Wolken- oder Feuerseule Gott der Herr. Darum konnten die Juden Solches sich getrösten und eine gewisse Hoffnung eines starken, unüberwindlichen Schutzes in allerlei Nöthen und Anfechtungen haben, der Gott, der so nahe sich zu ihnen gethan, würde helfen und in keiner Noth sie sinken lassen. </w:t>
      </w:r>
    </w:p>
    <w:p w14:paraId="30EF8D67" w14:textId="77777777" w:rsidR="00873C7C" w:rsidRDefault="00873C7C" w:rsidP="00873C7C">
      <w:pPr>
        <w:pStyle w:val="StandardWeb"/>
      </w:pPr>
      <w:r>
        <w:t xml:space="preserve">Aber denke du, was ist Dies gegen diese grosse, unaussprechliche Gnade, so wir auf's heutige Fest hören, dass sie allen Menschen geleistet sei? Da du den Sohn Gottes, das ewige Wort des Vaters, dadurch Himmel und Erde erschaffen und bis ans Ende erhalten werden, siehest in deinem Fleisch und Blut, ein klein, neugeboren Kindlein! Könnte auch Gott sich näher zu uns thun und seine Gnade, Barmherzigkeit und gnädigen Willen uns stärker und gewisser machen, denn auf diese Weise, dass er nicht allein bei und neben uns, sondern in unserm Fleische sein und in unserm Elend leben will? Warum trösten wir uns denn sein nicht? Warum fassen wir seinethalben keinen Muth, wenn Anfechtung und Unglück uns unter Augen schleicht? Ja, warum fliehen wir vor Gott? Warum fürchten wir uns vor ihm? Warum befürchten wir, er zürne mit uns und werde uns verdammen? </w:t>
      </w:r>
    </w:p>
    <w:p w14:paraId="7110664E" w14:textId="77777777" w:rsidR="00873C7C" w:rsidRDefault="00873C7C" w:rsidP="00873C7C">
      <w:pPr>
        <w:pStyle w:val="StandardWeb"/>
      </w:pPr>
      <w:r>
        <w:t xml:space="preserve">Wahr ist's, dass wir arme Sünder sind und unsere Sünden uns betrüben und in solche Schrecken und Furcht bringen. Es sollte aber so nicht sein. Denn eben dieser Ursach halben, dass wir arme Sünder sind und uns selbst nicht können helfen, sondern wider Sünde und Tod Gottes Hilfe bedürfen, kommt unser Gott und Herr zu uns, das ewige Wort, nicht wie zu Mose im brennenden Busch, nicht wie zu seinem Volke in der Feuer- und Wolkenseule, sondern in unserm Fleische, wie dein Kind, das du erzeugt hast, als da vor dir in der Wiege liegt, und du nicht allein davor dich nicht entsetzest, weil du es ansiehest, sondern hast all deine Lust und Freude daran, dass du mit ihm umgehen, es sehen, küssen, heben und legen sollst. </w:t>
      </w:r>
    </w:p>
    <w:p w14:paraId="1D31BFE4" w14:textId="77777777" w:rsidR="00873C7C" w:rsidRDefault="00873C7C" w:rsidP="00873C7C">
      <w:pPr>
        <w:pStyle w:val="StandardWeb"/>
      </w:pPr>
      <w:r>
        <w:t xml:space="preserve">Sind wir aber nicht arme, elende, wohlgeplagte Leute? Wollen wir noch nicht sehen und lernen, in welche gräuliche Last und Schaden der Satan durch die Sünde uns geführt hat? Unsere Kinder haben wir lieb, und das billig, denn sie sind Gottes Gabe und Geschenkt, und hindert solche Liebe nicht, dass wir so viel Mühe, Arbeit, Gefahr, Schrecken, Sorge und Bekümmerniss mit unseren Kindern müssen haben. Warum haben wir denn dieses Kind nicht auch lieb? Welches, wie Jesaias sagt, uns geboren und uns gegeben ist, und darum zu uns kommt in diese Welt in unser Fleisch und Blut, nicht dass es uns beladen, Mühe und Arbeit, Sorge und Kümmerniss wie unsere Kinder uns machen, sondern, dass es uns aller Mühe, Gefahr und Sorge in Ewigkeit entheben wolle, dass weder Sünde, Tod, noch Teufel uns betrüben oder schaden soll. Warum nehmen wir denn dieses Kind nicht an? Warum herzen und küssen wir's nicht? Warum haben wir nicht alle Lust und Freude an ihm, sondern fürchten uns vor ihm, als wäre es unser Feind und meine es übel mit uns? </w:t>
      </w:r>
    </w:p>
    <w:p w14:paraId="189B438E" w14:textId="77777777" w:rsidR="00873C7C" w:rsidRDefault="00873C7C" w:rsidP="00873C7C">
      <w:pPr>
        <w:pStyle w:val="StandardWeb"/>
      </w:pPr>
      <w:r>
        <w:t xml:space="preserve">Wie hätte er aber sich freundlicher können erzeigen und aller Furcht und Schrecken besser können zuvorkommen und sie wegnehmen? Er kommt zu uns nicht mit Feuer, Blitzen, noch Donner, er kommt nicht, wie der böse Feind zuweilen sich sehen lässt in Gestalt eines grausamen Thieres oder Menschen. Dein Fleisch hat er angenommen, in dasselbe hat er sich versteckt. Nun ist aber keine Gestalt dem Menschen lieber, freundlicher und heimlicher, davor wir uns weniger fürchten, denn unsere eigene Gestalt. Und ob zuweilen ein Mensch sich unfreundlich stellen, scheusslich sehen und einen andern Menschen erschrecken kann, so kommt doch der Sohn Gottes zu uns nicht wie ein Mörder, nicht wie ein grausamer Krieger. Ein Kindlein ist er, damit seine Mutter umgeht, es hebt, legt, atzt, tränkt, wie du dein Kind. </w:t>
      </w:r>
    </w:p>
    <w:p w14:paraId="177B5B21" w14:textId="77777777" w:rsidR="00873C7C" w:rsidRDefault="00873C7C" w:rsidP="00873C7C">
      <w:pPr>
        <w:pStyle w:val="StandardWeb"/>
      </w:pPr>
      <w:r>
        <w:t xml:space="preserve">Wo hast du aber dein Leben lang so einen thörichten Menschen gesehen, der vor einem Kinde fliehe oder es fürchte? Ja, natürlich ist's, wo wir auch ungefähr zu fremden Kindern kommen, dass wir's nicht können lassen, wir müssen sie ansehen, wir lachen sie an und haben Lust und Freude an ihnen. Warum thun wir es denn hier nicht auch gegen dieses Kindlein, so uns geboren ist? Warum entsetzen oder fürchten wir uns, wenn wir an Gottes Sohn, der uns gegeben ist, gedenken? Warum freuen wir uns sein nicht? Warum trösten wir uns sein nicht wider die Sünde und Tod? Warum danken wir Gott nicht für seine Gnade, dass er so freundlich und nahe sich zu uns gethan hat? Denn eben darum hat er wollen ein Kind geboren werden, dass wir uns vor ihm nicht fürchteten, sondern freundlich zu ihm hielten, dass aber seine Feinde an ihm anliefen und fehlten. </w:t>
      </w:r>
    </w:p>
    <w:p w14:paraId="7263D1D5" w14:textId="77777777" w:rsidR="00873C7C" w:rsidRDefault="00873C7C" w:rsidP="00873C7C">
      <w:pPr>
        <w:pStyle w:val="StandardWeb"/>
      </w:pPr>
      <w:r>
        <w:t xml:space="preserve">Denn es ist nie ein Mensch so klug gewesen, der Satan hat ihn betrogen und gefällt. Es ist nie einer so stark gewesen, der Tod hat ihn erlegt. Solches hat gemacht, dass Teufel und Tod von diesem Kinde sich Nichts haben besorgt und sind also von ihm hinterschlichen, überwunden und geschlagen worden. Denen geräth es zum Ärgsten, dass der Sohn Gottes in unser Fleisch kommt und ein Kind geboren wird. Denn sie verachten ihn, sind sicher und gewiss, das Kind werde ihn keinen Schaden thun, sie wollen es bald hingerichtet haben. </w:t>
      </w:r>
    </w:p>
    <w:p w14:paraId="7A75D834" w14:textId="77777777" w:rsidR="00873C7C" w:rsidRDefault="00873C7C" w:rsidP="00873C7C">
      <w:pPr>
        <w:pStyle w:val="StandardWeb"/>
      </w:pPr>
      <w:r>
        <w:t xml:space="preserve">Aber uns geschieht es zum Besten, dass wir vor ihm uns nicht fürchten, sondern Lust und Freude an ihm haben und Gott für solche grosse, unaussprechliche Gnade danken sollen, dass er in unser armes Fleisch zu uns kommt und in der freundlichsten, holdseligsten Gestalt eines jungen, neugeborenen Kindleins sich sehen lässt, davor ja Niemand Ursach hat, sich zu fürchten, oder ihm etwas Arges zuzutrauen. </w:t>
      </w:r>
    </w:p>
    <w:p w14:paraId="15F43E9A" w14:textId="77777777" w:rsidR="00873C7C" w:rsidRDefault="00873C7C" w:rsidP="00873C7C">
      <w:pPr>
        <w:pStyle w:val="StandardWeb"/>
      </w:pPr>
      <w:r>
        <w:t xml:space="preserve">Aber, wie zuvor gesagt, wir haben ja grosse Ursach genug, dass wir unsere Sünde erkennen und so grosse Blindheit, Undankbarkeit und Thorheit beweinen und Gott von Herzen darüber klagen, dass zehn Thaler, ein güldener Becher, ja ein schöner Rock und Dergleichen unser Herz gar einnehmen, lachend und fröhlich machen, dass wir in Sprüngen hereingehen, mit Worten, mit Geberden, mit Mund, mit Augen und dem ganzen Leibe die Freude, so im Herzen ist, sehen lassen und keineswegs bergen können. Hier aber, da der Sohn Gottes zu uns vom Himmel herabkommt, wird ein klein Kind geboren, dass es in unserm Fleisch unser Heiland sein, mit seinem Leibe für unsere Sünde zahlen, Tod und Teufel fangen und uns davor Friede schaffen will, da bleiben unsere Herzen kalt, es macht uns keine Freude, geht uns nicht zu Herzen, ja uns ist gleich, als wär's eine Fabel oder Mährlein. </w:t>
      </w:r>
    </w:p>
    <w:p w14:paraId="56124939" w14:textId="77777777" w:rsidR="00873C7C" w:rsidRDefault="00873C7C" w:rsidP="00873C7C">
      <w:pPr>
        <w:pStyle w:val="StandardWeb"/>
      </w:pPr>
      <w:r>
        <w:t xml:space="preserve">Dies ist ein gräulicher, grosser Jammer, darüber wir ja billig weinen und Gott solche grosse Noth sollten klagen. Wir sollten wahrlich nicht so sicher hingehen, sondern dieser gräulichen Sünde mit Ernst wahrnehmen, erkennen und dabei lernen, wie einen grossen Schaden die Sünde uns angehängt und in welche grosse Noth und Blindheit wir durch die Sünde gekommen sind. </w:t>
      </w:r>
    </w:p>
    <w:p w14:paraId="16900127" w14:textId="77777777" w:rsidR="00873C7C" w:rsidRDefault="00873C7C" w:rsidP="00873C7C">
      <w:pPr>
        <w:pStyle w:val="StandardWeb"/>
      </w:pPr>
      <w:r>
        <w:t xml:space="preserve">Danach, wenn wir solchen Jammer genugsam bedacht und wohl darüber geweint hätten, sollten wir weiter fahren und Gott bitten, nicht allein um Vergebung solcher angeborenen Sünde und Blindheit, sondern auch um seinen heiligen Geist, dass er unsere kalten, erfrorenen Herzen erwärmen, unsere Augen aufthun und dermaassen uns ändern und erneuern wolle, auf dass wir dies Kindlein Jesum auch von Herzen liebten, Lust und Freude an ihm hätten, wie wir an unseren Kindern haben; sintemal gar kein Zweifel ist, dies Kind, wie Jesaias sagt, ist uns gegeben, der Sohn ist uns geboren, dass wir sein geniessen und er uns helfen soll, wie wir im feinen, alten christlichen Lobgesang bekennen: Wär' uns das Kindlein nicht geboren, so wär'n wir allzumal verloren, das Heil ist unser Aller. Solches bitte Gott, dass er's durch seinen heiligen Geist in deinem Herzen also wolle gewiss machen, dass du eine Freude und einen Trost davon in allerlei Nöthen schöpfen mögest. </w:t>
      </w:r>
    </w:p>
    <w:p w14:paraId="2D88E8CC" w14:textId="77777777" w:rsidR="00873C7C" w:rsidRDefault="00873C7C" w:rsidP="00873C7C">
      <w:pPr>
        <w:pStyle w:val="StandardWeb"/>
      </w:pPr>
      <w:r>
        <w:t xml:space="preserve">Denn was für unzähliges Elend und Jammer in dieser Welt sei, ist vor Augen. Wie oft findet sich Unrath mit der Nahrung? mit Weib, mit Kind, mit guten Freunden, mit deinem eigenen Leibe, Schwachheit und Krankheit halben? Ich schweige der höheren Anfechtung im Gewissen, da Sünde und Tod wider uns sind! In solchem Jammer und Anfechtungen allen wie können wir einen grösseren, besseren und gewisseren Trost fassen, denn dass der Sohn Gottes unser Fleisch an sich genommen und unser Bruder worden ist uns zu Trost und Heil! Weil wir diesen haben und er unser eigen ist und unser Fleisch und Blut darum angenommen, auf dass er ja nahe genug bei uns sei, was kann denn ein geringer Unfall uns gross betrüben? Dies ist ein Schatz, dess wir in Ewigkeit geniessen. </w:t>
      </w:r>
    </w:p>
    <w:p w14:paraId="7857935A" w14:textId="77777777" w:rsidR="00873C7C" w:rsidRDefault="00873C7C" w:rsidP="00873C7C">
      <w:pPr>
        <w:pStyle w:val="StandardWeb"/>
      </w:pPr>
      <w:r>
        <w:t xml:space="preserve">Aber, wie gesagt, es will in unsere Herzen nicht, darum denke, dass du Gott von Herzen bittest, dass er doch einen kleinen, geringen Schmack solcher Freude und Trostes in dein Herz geben und solchen Schatz der Gnaden dir offenbaren wolle. </w:t>
      </w:r>
    </w:p>
    <w:p w14:paraId="52BCDB35" w14:textId="77777777" w:rsidR="00873C7C" w:rsidRDefault="00873C7C" w:rsidP="00873C7C">
      <w:pPr>
        <w:pStyle w:val="StandardWeb"/>
      </w:pPr>
      <w:r>
        <w:t xml:space="preserve">Zum Dritten, wenn du also über deinen Unglauben Gott geklagt und um den heiligen Geist und rechten Glauben gebeten hast, alsdann nimm dich von Herzen darum an und denke diesem grossen, hohen Werk und Gnade Gottes nach, halte dich fleissig zur Kirche, höre die Predigt fleissig, kannst du, so lies selbst das Wort fleissig, gedenke in deinem Herzen oft daran, rede gern mit Anderen davon, unterrichte dein Weib, Kind und Gesind. Wo also zu dem Gebet auch eine fleissige Übung und Betrachtung dieses göttlichen Werkes kommt, alsdann wird es nicht fehlen, dein Herz wird erneuert werden und nicht mehr so gar kalt und erfroren sein. </w:t>
      </w:r>
    </w:p>
    <w:p w14:paraId="32324F4E" w14:textId="77777777" w:rsidR="00873C7C" w:rsidRDefault="00873C7C" w:rsidP="00873C7C">
      <w:pPr>
        <w:pStyle w:val="StandardWeb"/>
      </w:pPr>
      <w:r>
        <w:t xml:space="preserve">Die aber sicher hingehen, hören es zwar wohl in der Kirche, es ist aber bald vergessen. Danach haben sie andere Geschäfte, dass sie dieses theuern Schatzes nicht warten können. Sie bitten auch Gott um seine Gnade nicht und sehen solche schreckliche Blindheit ihres Herzens nicht. Mit Denen ist's nicht Wunder, dass sie ein Gulden oder ein Geringes, ja ein Trunk Wein, eine gute Mahlzeit fröhlich macht; sie werden aber dieser hohen und ewigen Freude nimmermehr inne, viel weniger gebessert; sie müssen desshalb in allerlei Noth und Anfechtung ohne Trost bleiben und im Unglück verderben. </w:t>
      </w:r>
    </w:p>
    <w:p w14:paraId="4F192F03" w14:textId="77777777" w:rsidR="00873C7C" w:rsidRDefault="00873C7C" w:rsidP="00873C7C">
      <w:pPr>
        <w:pStyle w:val="StandardWeb"/>
      </w:pPr>
      <w:r>
        <w:t xml:space="preserve">Davor wolle der gnädige, barmherzige Vater uns behüten, der darum seinen Sohn in unser Fleisch hat kommen lassen, dass wir durch ihn Hilfe, Rettung und Trost wider Sünde, Tod und Teufel in Ewigkeit haben sollen. Amen. </w:t>
      </w:r>
    </w:p>
    <w:p w14:paraId="142D7177" w14:textId="77777777" w:rsidR="00873C7C" w:rsidRDefault="00873C7C" w:rsidP="00873C7C">
      <w:pPr>
        <w:pStyle w:val="StandardWeb"/>
      </w:pPr>
      <w:r>
        <w:rPr>
          <w:rStyle w:val="Fett"/>
          <w:rFonts w:eastAsiaTheme="majorEastAsia"/>
        </w:rPr>
        <w:t>Gebet</w:t>
      </w:r>
      <w:r>
        <w:t xml:space="preserve"> </w:t>
      </w:r>
    </w:p>
    <w:p w14:paraId="2E66A0DF" w14:textId="77777777" w:rsidR="00873C7C" w:rsidRDefault="00873C7C" w:rsidP="00873C7C">
      <w:pPr>
        <w:pStyle w:val="StandardWeb"/>
      </w:pPr>
      <w:r>
        <w:t xml:space="preserve">Herr Gott, himmlischer Vater, wir danken dir für deine grosse Gnade und Barmherzigkeit, dass du deinen eingeborenen Sohn in unser Fleisch kommen und durch ihn uns von Sünden und ewigem Tode gnädiglich hast helfen lassen; und bitten dich, erleuchte uns unsere Herzen durch deinen heiligen Geist, dass wir für solche deine Gnade dir dankbar seien und derselben uns in aller Noth und Anfechtung trösten und also durch deinen Sohn, unsern Herrn Jesum Christum, ewig selig werden. Amen. </w:t>
      </w:r>
    </w:p>
    <w:p w14:paraId="32365F28" w14:textId="77777777" w:rsidR="00873C7C" w:rsidRDefault="00873C7C" w:rsidP="00873C7C">
      <w:pPr>
        <w:pStyle w:val="berschrift1"/>
      </w:pPr>
      <w:r>
        <w:t>Dieterich, Veit - Summaria christlicher Leer - Am heyligen Christage/ von der geburt Christi/ Luke am 2.</w:t>
      </w:r>
    </w:p>
    <w:p w14:paraId="6AED5AB2" w14:textId="77777777" w:rsidR="00873C7C" w:rsidRDefault="00873C7C" w:rsidP="00873C7C">
      <w:pPr>
        <w:pStyle w:val="StandardWeb"/>
      </w:pPr>
      <w:r>
        <w:t xml:space="preserve">DEr Engel sprach zu dem hirten/ Fürchtet euch nit/ Sihe/ ich verkündige euch ein grosse frewde/ die allem volck widerfaren wirdt. Denn euch ist heut geborn der Heyland/ welcher ist Christus der Herr/ in der stadt Dauid. </w:t>
      </w:r>
    </w:p>
    <w:p w14:paraId="2EBD3E59" w14:textId="77777777" w:rsidR="00873C7C" w:rsidRDefault="00873C7C" w:rsidP="00873C7C">
      <w:pPr>
        <w:pStyle w:val="StandardWeb"/>
      </w:pPr>
      <w:r>
        <w:t xml:space="preserve">DIse Engelpredigt lehret vns/ wie wir von der geburt/ vnsers lieben Herrn Christi halten/ vnd vns dagegen stellen sollen. Er heist die Hirten frölich sein/ vnnd sich gar nichts förchten/ vnd sagt des vrsach/ Darumb das der heyland geborn sey/ der helffen vnnd retten soll/ nicht wie weltliche König/ wider zeytliches vnglück/ sonder wider die sünde/ den tod vnd alles vnglück/ so auß der sünden herfleust. Denn solches zeuget das wörtlein Christus/ das dises kind der gesalbte Gottes sey/ dauon Gott im Paradiß verheyssen hat/ Er soll der Schlangen den kopff zertretten/ vnd dem Sathan alle seine macht vnd gewalt nemen. Darumb sollen wir dises kindlins vns auch von hertzen frewen/ vnnd mit den Engeln singen: Ehr sey Gott in der höhe/ vnnd fride auff erden/ Vnnd/ den menschen ein hertzliche freud vnd wolgefallen. Denn wir sollen Gott von hertzen darumb loben vnnd dancken/ der durch dises kind aff erden frid gemacht/ vns mit Gott versünet/ Vnnd des Sathans Tyranney gewehret hat/ Sollen derhalb frölich sein vnd guter ding/ vnd an disen trost in allem vnglück vns halten. </w:t>
      </w:r>
    </w:p>
    <w:p w14:paraId="2D0DB486" w14:textId="77777777" w:rsidR="00873C7C" w:rsidRDefault="00873C7C" w:rsidP="00873C7C">
      <w:pPr>
        <w:pStyle w:val="berschrift2"/>
      </w:pPr>
      <w:r>
        <w:t>Gebet.</w:t>
      </w:r>
    </w:p>
    <w:p w14:paraId="01D34A81" w14:textId="77777777" w:rsidR="00873C7C" w:rsidRDefault="00873C7C" w:rsidP="00873C7C">
      <w:pPr>
        <w:pStyle w:val="StandardWeb"/>
      </w:pPr>
      <w:r>
        <w:t xml:space="preserve">HErr Gott himlischer Vatter/ wir dancken dir deiner grossen gnad vnd barmhertzigkeyt/ das du deinen eingebornen Sun inn vnser fleisch kommen/ vnd durch jn/ vns von sünden vnd dem ewigen tod/ genediglich hast helffen lassen/ Vnd bitten dich/ erleuchte vnsere hertzen/ durch deinen heyligen Geyst/ das wir für solche deine genad dir danckbar sind/ vnnd der selben vns in allerley not vnnd anfechtung trösten/ vnd also durch deinen Sun/ vnseren Herren Jhesum Christum/ ewig selig werden/ AMEN. </w:t>
      </w:r>
    </w:p>
    <w:p w14:paraId="21DDF7D4" w14:textId="77777777" w:rsidR="00873C7C" w:rsidRDefault="00873C7C" w:rsidP="00873C7C">
      <w:pPr>
        <w:pStyle w:val="berschrift1"/>
      </w:pPr>
      <w:r>
        <w:t>Georg III., Fürst zu Anhalt - Dancksagung auff das fest der Weihnachten / der gnadenreichen geburt unsers Herrn Jesu Christi.</w:t>
      </w:r>
    </w:p>
    <w:p w14:paraId="5B794600" w14:textId="77777777" w:rsidR="00873C7C" w:rsidRDefault="00873C7C" w:rsidP="00873C7C">
      <w:pPr>
        <w:pStyle w:val="StandardWeb"/>
      </w:pPr>
      <w:r>
        <w:t xml:space="preserve">Dem allmechtigen Gott und ewigen vater unsers lieben Herrn Jhesu Christi sey lob / ehr und preiß / sollen und wollen auch jm von ganzem herzen demütiglich dancken / das er sampt demselbigen seinem eingebornen und geliebten Sohn / und dem heiligen Geist / ein einiger / ewiger warer Gott / aus grosser güte himmel / erden / alle creaturn zuvörderst die lieben Engel und menschen nach seinem ebenbilde geschaffen hat / das er ihnen seine weißheit / gütigkeit / gerechtigkeit / heiligkeit / frewde / seligkeit und ewige herrligkeit mittheilete / und sich nicht allein nach seinem Göttlichen wesen / sondern auch nach seinem gnedigen veterlichen willen geoffenbaret / und aus unaußsprechlicher barmherzigkeit / das arme menschliche geschlecht / nach dem erschrecklichen fall / nicht hat wollen ganz und gar ewiglich verderben und verlorn sein lassen / und in dem wunderbarlichen / heimlichen / Göttlichen rath der heiligen dreyfaltigkeit beschlossen / das die andere person der geliebte Sohn / unser mitler werden solte / der Göttlichen maiestet dasselbige elende menschliche geschlecht / wiederum b zuversünen. Und hat also unser lieber himlischer Vater / denselbigen seinen lieben Sohn und gebenedeyeten Samen / durch den mundt aller Propheten verheissen / zu bestimpter zeit in unserm fleisch und blud / in diese welt aus grosser gnade und liebe gesand / und ihn uns zum heylandt gegeben und geschenckt. </w:t>
      </w:r>
    </w:p>
    <w:p w14:paraId="567F5181" w14:textId="77777777" w:rsidR="00873C7C" w:rsidRDefault="00873C7C" w:rsidP="00873C7C">
      <w:pPr>
        <w:pStyle w:val="StandardWeb"/>
      </w:pPr>
      <w:r>
        <w:t xml:space="preserve">Wir wollen auch denselbigem unsern allerliebsten Herrn Jhesu Christo / dem ewigen Sohn Gottes / von ganzen herzen demütiglich dancken / das er auß unaußsprechlicher genade / liebe / freundtligkeit / leutseligkeit und herzlicher zuneigung / so er zu dem armen menschlichen geschlechte tregt / sich so herzlich unser erbarmet / das er in dem heimlichen rath unser fürbitter und mittler geworden / und so weit sich seiner Göttlichen Maiestet geeussert / und auffs tieffste gedemütiget / das er vom himmel herab gestiegen / und durch wirckung des heiligen Geistes / in dem reinen keuschen leib der jungfrawen Marien / die menschliche natur / mit aller ihrer gebrechligkeit / doch one sünde / angenommen / und die mit seiner Götlichen natur so wunderbarlich und unzertrenlich vereiniget / das er warer Gott und mensch / in dise elende welt von der jungfraw geborn / unser sünde und derselben straffe auff sich geladen / und an seinem leibe gebüsset / und dem vater biß in den todt des Creuzes gehorsam / und das sünopffer für unser sünde geworden ist / und widerumb vom tode frölich erstanden / und sitzt zur rechten Götlicher Maiestet / unser könig / hoher bischoff und einiger mitler / der uns beschützet / vertrit / und ewiges leben gibt. </w:t>
      </w:r>
    </w:p>
    <w:p w14:paraId="6D66A418" w14:textId="77777777" w:rsidR="00873C7C" w:rsidRDefault="00873C7C" w:rsidP="00873C7C">
      <w:pPr>
        <w:pStyle w:val="StandardWeb"/>
      </w:pPr>
      <w:r>
        <w:t xml:space="preserve">Wir wollen auch von herzen demütiglich dancken Gott dem heiligen Geiste / der vom vater und Sohne von ewigkeit außgehet / aus welches Göttlicher mitwirckung dieses wunderbarlich werck / solcher vereinigung Göttlicher und menschlicher natur / in unserm Herren Christo vorbracht / welcher ein Christliche kirche und heufflein von anbegin versamlet / in die herzen gesand wirt / die erleuchtet / solche gnade offenbaret / und das erkendtniß Christi / und waren glauben / und desselbigen grossen gnaden und wolthaten / so er uns verdienet / nemlich vergebung der sünden / aufferstehung des fleisches / und des ewigen lebens theilhafftig macht / und ein newen gehorsam und Christlichen wandel allhier anfahet / unnd im ewigen leben dort vollkommen vollenden wil / ec. </w:t>
      </w:r>
    </w:p>
    <w:p w14:paraId="15B20B95" w14:textId="77777777" w:rsidR="00873C7C" w:rsidRDefault="00873C7C" w:rsidP="00873C7C">
      <w:pPr>
        <w:pStyle w:val="StandardWeb"/>
      </w:pPr>
      <w:r>
        <w:t xml:space="preserve">In sonderheit aber wollen wir auch heute zu tage der Göttlichen Maiestet von herzen dancken / das auch wir zu solcher gnaden und erkentniß seines lieben Sohns / und der heilsamen lere seines seligmachenden worts gekommen / und in die zal seiner gleubigen auffgenommen und erhalten werden / und uns dieses frölichs fest / und den anfang dieses drey unnd funffzigsten jahrs / nach der geburt Christi / abermals zuerleben gnediglich gegünnet / raum / zeit und friede verlihen wirdt / von diesem grossen Göttlichen werck / und genadenreichen wolthaten zu reden. </w:t>
      </w:r>
    </w:p>
    <w:p w14:paraId="6A73051B" w14:textId="77777777" w:rsidR="00873C7C" w:rsidRDefault="00873C7C" w:rsidP="00873C7C">
      <w:pPr>
        <w:pStyle w:val="StandardWeb"/>
      </w:pPr>
      <w:r>
        <w:t xml:space="preserve">Und bitten hierneben mit rewigen und gleubigen herzen den himlischen Vater / durch denselbigen seinen allerliebsten Sohn / unsern Herren / das er umb seinet willen unsere grosse sünde / darinnen wir diß verschienejahr / so wol als die ganze Zeit unsers lebens / von unser unreinen und sündtlichen entpfengniß und geburt an / bißher gelebt / und den zorn Gottes zum höchsten uber uns gereitzet gnediglich vergeben / die wolverdienete straff lindern und wegnemen / uns seinen heiligen Geist verleihen wolle / das wir uns mit warem herzen zu ihm bekeren / bessern / und diß angefangene Jahr / und die ubrige zeit unsers elenden lebens / in diesem jammerthal / in seiner Göttlichen furcht / warem glauben / und Gottseligen leben / in Christlicher liebe / friede und einigkeit / verfüren mögen / und uns bey seinem heilsamen wort erkentniß und bekentniß desselbigen / und rechten gebrauch / der hochwirdigen Sacrament / gnediglich erhalten / allen falschen lehrer und lehren / irrsaln und mißbreuchen / auch dem grausamen tyrannen / dem türcken / und allen verfolgern der bekenner Christi und seiner Göttlichen warheit / stewren und weren. Christliche trewe hirten kirchen und schulen diener aussenden / und sie schützen und verteidigen deßgleichen auch die obrigkeit / Röm. Keyser. und Königlich. Maiesteten / und alle stende der Christenheit und des heiligen Reichs regieren / leiten und füren / zu seinem lob / irer selbst seligkeit an leib und seel / und wolfart der unterthanen / und guten bestendigen frieden / und wz an dem allen hinderlich / genediglich abwenden. </w:t>
      </w:r>
    </w:p>
    <w:p w14:paraId="5997BC91" w14:textId="77777777" w:rsidR="00873C7C" w:rsidRDefault="00873C7C" w:rsidP="00873C7C">
      <w:pPr>
        <w:pStyle w:val="StandardWeb"/>
      </w:pPr>
      <w:r>
        <w:t xml:space="preserve">Zuvorderst / weil sich die jerliche zeit / jetzt abermals vernewert / wolle er uns gnediglich verleihen / das wir nach der verma des heiligen Pauli zu den Ephesern am vierdten Capit. </w:t>
      </w:r>
      <w:r>
        <w:rPr>
          <w:rStyle w:val="Fett"/>
          <w:rFonts w:eastAsiaTheme="majorEastAsia"/>
        </w:rPr>
        <w:t>Den vorigen wandel / den alten menschen / der durch lüste in irrthumb sich verderbet / ablegen / und uns im Geist unsers gemüths ernewern / und den newen menschen anziehen / der nach Gott geschaffen ist / in rechtschaffener gerechtigkeit und heiligkeit.</w:t>
      </w:r>
      <w:r>
        <w:t xml:space="preserve"> </w:t>
      </w:r>
    </w:p>
    <w:p w14:paraId="2D29E5C3" w14:textId="77777777" w:rsidR="00873C7C" w:rsidRDefault="00873C7C" w:rsidP="00873C7C">
      <w:pPr>
        <w:pStyle w:val="StandardWeb"/>
      </w:pPr>
      <w:r>
        <w:t xml:space="preserve">Wolle auch alle betrübte / elende / krancken / und die in todes nöten sind / wie er alle gebrechen erkent / gnediglich trösten / stercken und erretten / und ihnen / und uns allen ein seliges ende / und entlich das ewige leben geben / Amen. </w:t>
      </w:r>
    </w:p>
    <w:p w14:paraId="3B603093" w14:textId="77777777" w:rsidR="00873C7C" w:rsidRDefault="00873C7C" w:rsidP="00873C7C">
      <w:pPr>
        <w:pStyle w:val="StandardWeb"/>
      </w:pPr>
      <w:r>
        <w:t xml:space="preserve">Solches alles wil ich uns allensampt zu einem seligen newen jahre gewünschet haben / Amen / Amen. </w:t>
      </w:r>
    </w:p>
    <w:p w14:paraId="74343CDC" w14:textId="77777777" w:rsidR="00873C7C" w:rsidRDefault="00873C7C" w:rsidP="00873C7C">
      <w:pPr>
        <w:pStyle w:val="berschrift1"/>
      </w:pPr>
      <w:r>
        <w:t>Georg III., Fürst zu Anhalt - Eine Predigt von der wunderbarlichen Geburt unseres Heilands Jesu Christi, nützlich zu christlicher Erinnerung.</w:t>
      </w:r>
    </w:p>
    <w:p w14:paraId="130FAC60" w14:textId="77777777" w:rsidR="00873C7C" w:rsidRDefault="00873C7C" w:rsidP="00873C7C">
      <w:pPr>
        <w:pStyle w:val="StandardWeb"/>
      </w:pPr>
      <w:r>
        <w:rPr>
          <w:rStyle w:val="HTMLCode"/>
        </w:rPr>
        <w:t>(Des hochwürdigen, durchleuchtigen, hochgeborenen Fürsten und Herrn, Herrn Georgen cet. Predigten und andere Schriften. Mit einer Vorrede von Philipp Melanchthon. Frankf. a.M. 1561. fol. Fol. 28.)</w:t>
      </w:r>
      <w:r>
        <w:t xml:space="preserve"> </w:t>
      </w:r>
    </w:p>
    <w:p w14:paraId="5B549A71" w14:textId="77777777" w:rsidR="00873C7C" w:rsidRDefault="00873C7C" w:rsidP="00873C7C">
      <w:pPr>
        <w:pStyle w:val="StandardWeb"/>
      </w:pPr>
      <w:r>
        <w:t xml:space="preserve">Esaiä VII: </w:t>
      </w:r>
    </w:p>
    <w:p w14:paraId="57B5CA66" w14:textId="77777777" w:rsidR="00873C7C" w:rsidRDefault="00873C7C" w:rsidP="00873C7C">
      <w:pPr>
        <w:pStyle w:val="StandardWeb"/>
      </w:pPr>
      <w:r>
        <w:rPr>
          <w:rStyle w:val="Fett"/>
          <w:rFonts w:eastAsiaTheme="majorEastAsia"/>
        </w:rPr>
        <w:t>Siehe, eine Jungfrau ist schwanger und sie wird einen Sohn gebären, den soll sie nennen Immanuel.</w:t>
      </w:r>
      <w:r>
        <w:t xml:space="preserve"> </w:t>
      </w:r>
    </w:p>
    <w:p w14:paraId="742293BA" w14:textId="77777777" w:rsidR="00873C7C" w:rsidRDefault="00873C7C" w:rsidP="00873C7C">
      <w:pPr>
        <w:pStyle w:val="StandardWeb"/>
      </w:pPr>
      <w:r>
        <w:t xml:space="preserve">Liebe Freunde, ihr habt oft gehört, dass alle Zeit die rechte Kirche Gottes von Adam’s Zeiten an habe löbliche Feste gehalten, die geordnet sind zur Ermahnung, und dass man die göttliche Lehre von einem Stück zum andern ordentlich lehren möge. Denn wiewohl viele Stücke an einander hangen, dass man zugleich Etwas von vielen Stücken sagen muss, so hat doch Gott selbst die Historien in die Zeit getheilt, dass man zu jeder Zeit von einem besondern Stück Bericht thun soll. </w:t>
      </w:r>
    </w:p>
    <w:p w14:paraId="6D8A3D41" w14:textId="77777777" w:rsidR="00873C7C" w:rsidRDefault="00873C7C" w:rsidP="00873C7C">
      <w:pPr>
        <w:pStyle w:val="StandardWeb"/>
      </w:pPr>
      <w:r>
        <w:t xml:space="preserve">Und ist nicht Zweifel, die Engel und alle Heiligen im Himmel betrachten jetzund auch dies grosse und unaussprechliche Werk der Geburt unseres Heilands und danken der ganzen göttlichen Majestät und lernen mehr und mehr die hohe, grosse Heimlichkeit, warum der Sohn Gottes menschliche Natur an sich genommen, und wie beide Naturen wunderbarlich zusammen vereiniget sind, und wir für und für im menschlichen Geschlecht der Sohn Gottes regirt und alle Zeit ein Häuflein erhält, will alle Zeit ein Immanuel sein. </w:t>
      </w:r>
    </w:p>
    <w:p w14:paraId="6B5CDC06" w14:textId="77777777" w:rsidR="00873C7C" w:rsidRDefault="00873C7C" w:rsidP="00873C7C">
      <w:pPr>
        <w:pStyle w:val="StandardWeb"/>
      </w:pPr>
      <w:r>
        <w:t xml:space="preserve">Wiewohl wir nun, die wir noch in diesem Leben sind, solche hohe Weisheit nicht begreifen können, so ist dennoch gewisslich Gottes Wille, dass wir, als junge Kindlein, mit den Engeln und allen Heiligen im Himmel dieses grosse, göttliche Werk auch betrachten und preisen sollen, und sollen uns hiemit trösten und Gott danken und Freude und Leben durch diesen Glauben erlangen. </w:t>
      </w:r>
    </w:p>
    <w:p w14:paraId="6471C44B" w14:textId="77777777" w:rsidR="00873C7C" w:rsidRDefault="00873C7C" w:rsidP="00873C7C">
      <w:pPr>
        <w:pStyle w:val="StandardWeb"/>
      </w:pPr>
      <w:r>
        <w:t xml:space="preserve">Und erstlich sollt ihr betrachten, dass dieses Fest und Lehre von dieser Geburt nicht eine neue Gewohnheit ist, die erst letztlich in die Welt kommen sei, sondern es ist von Adam’s Zeiten an alle Zeit eine wahrhaftige Kirche Gottes und eine gleichlautende Lehre von diesem Heiland, dem Sohne, gewesen, die Gott erstlich geoffenbart und oft wiederum erneuert und erhoben hat. Allein ist dieser Unterschied: Die Väter vor dieser Geburt haben von dem künftigen Werk geredet, wir reden von dem geschehenen. </w:t>
      </w:r>
    </w:p>
    <w:p w14:paraId="7B8463A9" w14:textId="77777777" w:rsidR="00873C7C" w:rsidRDefault="00873C7C" w:rsidP="00873C7C">
      <w:pPr>
        <w:pStyle w:val="StandardWeb"/>
      </w:pPr>
      <w:r>
        <w:t xml:space="preserve">Ja, ihr sollt das Fest mit grösserem Ernst und grösserer Andacht halten, so ihr zurück denket, dass ihr dieses Fest nicht allein jetzund neulich eingesetzt, sondern mit den hohen Vätern von Anfang her haltet, mit Adam und Heva. Denn da Gott die erste Verheissung gegeben hat: Des Weibes Same wird der Schlange den Kopf zertreten, da haben Adam und Heva eben dieses Fest gehalten, dass der Heiland kommen sollte, und dass sie um desselbigen willen wiederum zu Gnaden angenommen sind, haben sich also getröstet, Freude an dieser grossen, überschwänglichen Gnade gehabt, dass sie Gott wiederum angenommen hat, haben Gott gedankt und also im glauben von ihm Hilfe erwartet. Diese ersten Menschen haben dieses Fest recht und mit grossem Ernst gehalten; wie eine grosse Seligkeit und Freude wäre es uns, so wir dieses Fest auch also hielten, bekenneten unsere Sünde mit rechtem Schrecken und Schmerzen und erlangten wahrhaftigen Trost an diesem Heilande, dem Sohne Gottes, der unsere elende Natur an sich genommen und hat den Zorn versühnet, dass uns die göttliche Majestät wiederum zu Gnaden annimmt, und will uns gewisslich selig machen. Und haben hernach die Väter und Propheten die erste Verheissung für sich genommen und hat sie Gott in Betrachtung derselbigen erleuchtet, dass die Predigt von diesem Samen und von dieser Geburt für und für mehr erklärt ist. </w:t>
      </w:r>
    </w:p>
    <w:p w14:paraId="20F0323F" w14:textId="77777777" w:rsidR="00873C7C" w:rsidRDefault="00873C7C" w:rsidP="00873C7C">
      <w:pPr>
        <w:pStyle w:val="StandardWeb"/>
      </w:pPr>
      <w:r>
        <w:t xml:space="preserve">Darum haben wir den schönen Spruch aus dem Propheten Esaia für uns genommen, den sollt ihr heut in euer Herz fassen, fleissig betrachten und euch damit trösten und zum Gebet und zum Glauben vermahnen und Freude an Gottes Barmherzigkeit und an diesem Herrn haben. Und sind dieses die Worte Esaiä: </w:t>
      </w:r>
    </w:p>
    <w:p w14:paraId="39C46B6F" w14:textId="77777777" w:rsidR="00873C7C" w:rsidRDefault="00873C7C" w:rsidP="00873C7C">
      <w:pPr>
        <w:pStyle w:val="StandardWeb"/>
      </w:pPr>
      <w:r>
        <w:rPr>
          <w:rStyle w:val="Fett"/>
          <w:rFonts w:eastAsiaTheme="majorEastAsia"/>
        </w:rPr>
        <w:t>Siehe, eine Jungfrau ist schwanger, und sie wird einen Sohn gebären, den soll sie nennen Immanuel.</w:t>
      </w:r>
      <w:r>
        <w:t xml:space="preserve"> </w:t>
      </w:r>
    </w:p>
    <w:p w14:paraId="3F5A6547" w14:textId="77777777" w:rsidR="00873C7C" w:rsidRDefault="00873C7C" w:rsidP="00873C7C">
      <w:pPr>
        <w:pStyle w:val="StandardWeb"/>
      </w:pPr>
      <w:r>
        <w:t xml:space="preserve">Diese Worte sind sehr reich und sehen in alle Verheissungen und Prophezeien, und fassen die höchsten Artikel des Glaubens in sich, und kann Niemand davon genügsam reden. Wir wollen aber zu Unterricht der Leute etliche fürnehmste Stücke handeln und wollen diese Predigt in drei Artikel theilen, die auch die fürnehmsten Stücke sind, die man an diesem Fest und alle Zeit betrachten soll. Es sind auch diese Artikel in den Worten Esaiä fürnehmlich begriffen. </w:t>
      </w:r>
    </w:p>
    <w:p w14:paraId="09EC3A79" w14:textId="77777777" w:rsidR="00873C7C" w:rsidRDefault="00873C7C" w:rsidP="00873C7C">
      <w:pPr>
        <w:pStyle w:val="level1"/>
        <w:numPr>
          <w:ilvl w:val="0"/>
          <w:numId w:val="13"/>
        </w:numPr>
      </w:pPr>
      <w:r>
        <w:t>Der erste Artikel: Wer dieser Herr sei, der von der Jungfrau geboren ist.</w:t>
      </w:r>
    </w:p>
    <w:p w14:paraId="468BFA17" w14:textId="77777777" w:rsidR="00873C7C" w:rsidRDefault="00873C7C" w:rsidP="00873C7C">
      <w:pPr>
        <w:pStyle w:val="level1"/>
        <w:numPr>
          <w:ilvl w:val="0"/>
          <w:numId w:val="13"/>
        </w:numPr>
      </w:pPr>
      <w:r>
        <w:t>Der andere: Was seine Gaben sind, und wozu er uns geboren und gesandt ist.</w:t>
      </w:r>
    </w:p>
    <w:p w14:paraId="03061ECC" w14:textId="77777777" w:rsidR="00873C7C" w:rsidRDefault="00873C7C" w:rsidP="00873C7C">
      <w:pPr>
        <w:pStyle w:val="level1"/>
        <w:numPr>
          <w:ilvl w:val="0"/>
          <w:numId w:val="13"/>
        </w:numPr>
      </w:pPr>
      <w:r>
        <w:t>Der dritte. Wie wir seine Gaben und Gnade erlangen.</w:t>
      </w:r>
    </w:p>
    <w:p w14:paraId="1CD834CE" w14:textId="77777777" w:rsidR="00873C7C" w:rsidRDefault="00873C7C" w:rsidP="00873C7C">
      <w:pPr>
        <w:pStyle w:val="berschrift2"/>
      </w:pPr>
      <w:r>
        <w:t>Vom ersten Artikel</w:t>
      </w:r>
    </w:p>
    <w:p w14:paraId="2D6E7B43" w14:textId="77777777" w:rsidR="00873C7C" w:rsidRDefault="00873C7C" w:rsidP="00873C7C">
      <w:pPr>
        <w:pStyle w:val="StandardWeb"/>
      </w:pPr>
      <w:r>
        <w:t xml:space="preserve">sollet ihr wissen, dass dieser Herr, geboren aus der Jungfrau Maria, Jesus Christus, nicht allein menschliche Natur hat, sondern in ihm sind zwo Naturen, die göttliche und die menschliche Natur; darum nennt ihn der Prophet allhie: Gott bei uns und mit uns. </w:t>
      </w:r>
    </w:p>
    <w:p w14:paraId="027B7B35" w14:textId="77777777" w:rsidR="00873C7C" w:rsidRDefault="00873C7C" w:rsidP="00873C7C">
      <w:pPr>
        <w:pStyle w:val="StandardWeb"/>
      </w:pPr>
      <w:r>
        <w:t xml:space="preserve">Nun werdet ihr im Katechismo unterrichtet von den dreien Personen göttlicher Majestät, nämlich dass das göttliche ewige, allmächtige Wesen sei drei Personen, welche gleich ewig sind, und dass sie zugleich alle Dinge erschaffen haben, und sind dennoch drei unterschiedene Personen und nicht mehr und nicht weniger, nämlich: Der Vater, Sohn und heilige Geist. Solches hat Gott von sich geoffenbart, und sollen wir ihn erkennen und anrufen, wie er sich selbst geoffenbart hat, und nicht eigene Gedanken von ihm dichten. Euch soll auch Unterschied der Personen im Katechismo fürgetragen werden und sollt, so Viel uns Gott geoffenbart hat, wissen, wie dieser Sohn im ewigen Wesen geboren ist. </w:t>
      </w:r>
    </w:p>
    <w:p w14:paraId="563246C4" w14:textId="77777777" w:rsidR="00873C7C" w:rsidRDefault="00873C7C" w:rsidP="00873C7C">
      <w:pPr>
        <w:pStyle w:val="StandardWeb"/>
      </w:pPr>
      <w:r>
        <w:t xml:space="preserve">Die Schrift nennt ihn das Ebenbild des Vaters, item, des Vaters ewiges Wort. In diesem Namen zeigt die Schrift an, dass dieser Sohn also geboren ist: Der Vater betrachtet sich selbst; denn er kennet sich selbst und schauet sich selbst an. In dieser Anschauung und in dieser Betrachtung ist geboren derselbige Gedanke, der ein wesentlich Bild ist des ewigen Vaters. So Viel sollst du wissen von der ewigen Geburt. Und wiewohl in den Creaturen kein Gleichniss ist, das dieser Geburt ganz gleich sei, so hat Gott doch den Menschen also geschaffen, dass in uns etliche Anzeigung solcher göttlichen Dinge sind; denn Gott will, dass wir Etwas von ihm wissen sollen und braucht Reden, daraus man Etwas lernen soll und mag. </w:t>
      </w:r>
    </w:p>
    <w:p w14:paraId="61D1B4FB" w14:textId="77777777" w:rsidR="00873C7C" w:rsidRDefault="00873C7C" w:rsidP="00873C7C">
      <w:pPr>
        <w:pStyle w:val="StandardWeb"/>
      </w:pPr>
      <w:r>
        <w:t xml:space="preserve">Wenn ein Mensch Etwas gedenkt, so macht er im selbigen Gedanken ein Bild, als, so du an deinen Vater gedenkst, so ist alsbald deines Vaters Bild in deinen Gedanken. Doch ist dasselbige Bild ein Schatten und hat kein Wesen. Aber dieser Gedanke, darin sich der ewige Vater selbst betrachtet, ist ein wesentlich Bild und eine unterschiedliche Person vom Vater, wie ein Glanz von diesem ewigen Licht, wie in der Epistel zu den Hebräern steht: Fulgor gloriae et effigies substantiae ejus (der Glanz seiner Herrlichkeit und das Ebenbild seines Wesens. Hebr. 1.). Diesen Sohn liebt der Vater herzlich; er ist auch gleich ewig und allmächtig. </w:t>
      </w:r>
    </w:p>
    <w:p w14:paraId="4518E19E" w14:textId="77777777" w:rsidR="00873C7C" w:rsidRDefault="00873C7C" w:rsidP="00873C7C">
      <w:pPr>
        <w:pStyle w:val="StandardWeb"/>
      </w:pPr>
      <w:r>
        <w:t xml:space="preserve">Diese göttliche, allmächtige Person und des Vaters allerliebster Sohn hat sich unseres Elends im Fall Adä und Hevä angenommen, ist vor den Vater niedergefallen, hat für uns gebeten und hat die Strafe auf sich genommen, den grossen, gerechten Zorn göttlicher Majestät zu versühnen und ist hernach für und für bei uns mit der Kirche gewesen, hat sie bewahret und wider den Teufel geschützt und erhalten. Diese Person ist sichtiglich Abraham’s Gast gewesen, ist bei dem Volke Israel in der Wüste gewesen und in Summa, der liebliche Spruch Irenäi ist wahr und wohl zu merken: Der Sohn Gottes ist alle Zeit bei dem menschlichen Geschlechte gewesen und hat Gottes Volk bewahret und erhalten, wie auch er selbst spricht: Abraham hat meinen Tag gesehen und ist hoch erfreut worden. Diese göttliche Person hat hernach in der Jungfrau Maria menschliche Natur an sich genommen, damit er ein Opfer für uns werden möchte, wie hernach weiter zu sagen. </w:t>
      </w:r>
    </w:p>
    <w:p w14:paraId="66943B78" w14:textId="77777777" w:rsidR="00873C7C" w:rsidRDefault="00873C7C" w:rsidP="00873C7C">
      <w:pPr>
        <w:pStyle w:val="StandardWeb"/>
      </w:pPr>
      <w:r>
        <w:t xml:space="preserve">Also habt ihr erstlich diesen Artikel, dass in diesem Herrn Jesu Christo zwo Naturen sind, wunderbarlich vereinigt, und leuchtet die göttliche Natur in der ganzen menschlichen Natur dieser Person Jesu Christi. </w:t>
      </w:r>
    </w:p>
    <w:p w14:paraId="5FBA58F6" w14:textId="77777777" w:rsidR="00873C7C" w:rsidRDefault="00873C7C" w:rsidP="00873C7C">
      <w:pPr>
        <w:pStyle w:val="StandardWeb"/>
      </w:pPr>
      <w:r>
        <w:t xml:space="preserve">Die Engel und die Heiligen im Himmel können das grosse Werk etlichermaassen erkennen und ernstliche Verwunderung daran haben, dass sich diese hohe Majestät also demüthiget und zeucht unsere elende Natur an, wohnt bei uns und liebt uns von Herzen. Ach lieber Herr Jesu Christe, Sohn Gottes und Immanuel, ich bitte Dich, gieb in unsere Herzen auch einen Blick und Glanz dieses wunderbarlichen Werks, dass Du, wahrhaftiger Gott, menschliche Natur angezogen hast, und dass die göttliche Majestät sich also tief gedemüthiget hat. </w:t>
      </w:r>
    </w:p>
    <w:p w14:paraId="0AF3C490" w14:textId="77777777" w:rsidR="00873C7C" w:rsidRDefault="00873C7C" w:rsidP="00873C7C">
      <w:pPr>
        <w:pStyle w:val="StandardWeb"/>
      </w:pPr>
      <w:r>
        <w:t xml:space="preserve">Wiewohl wir nun solche grosse Dinge nicht begreifen können, ist dennoch Gottes Wille, dass wir Etwas davon lernen und will Gott recht erkannt sein, und muss unsere Anrufung von heidnischer und türkischer und aller Gottlosen Anrufung weit unterschieden sein. Auch muss der Anfang dieser Weisheit und Erkenntniss in diesem Leben gemacht werden. Das ist der Wille und Anordnung Gottes, darum müssen wir Etwas davon lernen und sollen die Sprüche davon, die Gott geoffenbaret, fleissig betrachten. Dadurch wirkt der heilige Geist und wird in unserm Herzen dieses Licht anzünden. </w:t>
      </w:r>
    </w:p>
    <w:p w14:paraId="44C89111" w14:textId="77777777" w:rsidR="00873C7C" w:rsidRDefault="00873C7C" w:rsidP="00873C7C">
      <w:pPr>
        <w:pStyle w:val="berschrift2"/>
      </w:pPr>
      <w:r>
        <w:t>Vom andern Artikel,</w:t>
      </w:r>
    </w:p>
    <w:p w14:paraId="5D722153" w14:textId="77777777" w:rsidR="00873C7C" w:rsidRDefault="00873C7C" w:rsidP="00873C7C">
      <w:pPr>
        <w:pStyle w:val="StandardWeb"/>
      </w:pPr>
      <w:r>
        <w:t xml:space="preserve">warum dieses grosse Werk geschehen sei, dass Gottes Sohn menschliche Natur an sich genommen hat. </w:t>
      </w:r>
    </w:p>
    <w:p w14:paraId="7E75596C" w14:textId="77777777" w:rsidR="00873C7C" w:rsidRDefault="00873C7C" w:rsidP="00873C7C">
      <w:pPr>
        <w:pStyle w:val="StandardWeb"/>
      </w:pPr>
      <w:r>
        <w:t xml:space="preserve">Von diesen Ursachen ist hochnöthig zu reden, dass man wisse, was dieses Herrn Gaben und Gnaden sind. Und hie müssen wir gegen einander halten den jämmerlichen Fall des menschlichen Geschlechts und die Erlösung. </w:t>
      </w:r>
    </w:p>
    <w:p w14:paraId="76F47021" w14:textId="77777777" w:rsidR="00873C7C" w:rsidRDefault="00873C7C" w:rsidP="00873C7C">
      <w:pPr>
        <w:pStyle w:val="StandardWeb"/>
      </w:pPr>
      <w:r>
        <w:t xml:space="preserve">Die göttliche Majestät hat den Menschen geschaffen, dass er Gottes Tempel und Wohnung sein sollte, dem Gott seine Gütigkeit mittheilet, und darum dagegen Gott erkannt und gepreiset würde, mit Lehre, Anrufung, Danksagung, Bekenntniss und Gehorsam; hat also diesen Tempel schön und rein geschaffen und mit seinen Gaben, Weisheit, Gerechtigkeit, freiem Willen gezieret, und hat den Menschen ein Gebot ausdrücklich gegeben, den Gehorsam darin zu beweisen, und haben Adam und Heva ihre hohen Gaben also empfangen, dass sie auf die nachkommenden Erben und für und für in die Natur sollten gepflanzt sein, Weisheit, Glaube, brennende Liebe und Furcht Gottes und ganze Gerechtigkeit. Und sind also Adam und Heva nicht allein für ihre Person in solche hohe Ehre gesetzt, sondern haben dem ganzen menschlichen Geschlecht diesen hochvertrauten Schatz sollen bewahren und auferben. </w:t>
      </w:r>
    </w:p>
    <w:p w14:paraId="1A7E9169" w14:textId="77777777" w:rsidR="00873C7C" w:rsidRDefault="00873C7C" w:rsidP="00873C7C">
      <w:pPr>
        <w:pStyle w:val="StandardWeb"/>
      </w:pPr>
      <w:r>
        <w:t xml:space="preserve">Dagegen aber der Teufel aus grimmigem Hass wider Gott die arme menschliche Natur mit geschwinder giftiger Anreizung und mit Lügen angegriffen, dass also Heva und hernach Adam gefallen. Und diesen Fall soll man nicht für eine geringe Sünde achten; denn es ist nicht um den Apfel zu thun, siehe das Herz an, die Herzen sind von Gott abgewichen, haben des Teufels Lügen geglaubt wider Gottes Wort, haben den heiligen Geist von sich ausgestossen, sind Gott zum Höchsten undankbar gewesen, sind nun Mörder worden an dem ganzen menschlichen Geschlecht und sind Ursach aller Sünde und Abgötterei, Mord, Unzucht und alles Elends in menschlicher Natur; darum ist alsdann die göttliche Majestät, Vater, Sohn und heiliger Geist hocherzürnt und ist Solches wahrhaftiger Zorn. </w:t>
      </w:r>
    </w:p>
    <w:p w14:paraId="049D2085" w14:textId="77777777" w:rsidR="00873C7C" w:rsidRDefault="00873C7C" w:rsidP="00873C7C">
      <w:pPr>
        <w:pStyle w:val="StandardWeb"/>
      </w:pPr>
      <w:r>
        <w:t xml:space="preserve">Solches verstehen Adam und Heva und sonderlich, da sie Gott anredet und straft. Ach Gott, wer kann solches Gewissen und Gericht dulden und ertragen? Wie wäre Adam und Heva in dieser grossen Angst alsbald gestorben und zu Asche worden, so sie Gott nicht aus grosser Barmherzigkeit im Leben erhalten und hernach getröstet hätte. </w:t>
      </w:r>
    </w:p>
    <w:p w14:paraId="1AF54AB6" w14:textId="77777777" w:rsidR="00873C7C" w:rsidRDefault="00873C7C" w:rsidP="00873C7C">
      <w:pPr>
        <w:pStyle w:val="StandardWeb"/>
      </w:pPr>
      <w:r>
        <w:t xml:space="preserve">Also müsst ihr erstlich diesen schrecklichen Fall betrachten, und darnach schaue ein Jeder sich selbst an und bekenne seine eigene Sünde und bedenke, dass Gott über alle Sünde, deine und aller Menschen Sünde, wahrhaftiglich zürnet, und ist solcher Zorn nicht ein blosser Gedanke in Gott, sondern wirkt grausame Strafe und ewigen Tod. </w:t>
      </w:r>
    </w:p>
    <w:p w14:paraId="4F3FEB07" w14:textId="77777777" w:rsidR="00873C7C" w:rsidRDefault="00873C7C" w:rsidP="00873C7C">
      <w:pPr>
        <w:pStyle w:val="StandardWeb"/>
      </w:pPr>
      <w:r>
        <w:t xml:space="preserve">Als nun Adam und Heva und wir Alle in Sünde und Tod gesunden, da ist der Sohn Gottes vor den ewigen Vater niedergefallen und hat für das arme menschliche Geschlecht gebeten, und ist also im göttlichen feierlichen Rath dies wunderbarliche Werk beschlossen, dass der Sohn in menschlicher Natur ein Opfer werden sollte und sollte Gottes Zorn versöhnen. </w:t>
      </w:r>
    </w:p>
    <w:p w14:paraId="62284D3F" w14:textId="77777777" w:rsidR="00873C7C" w:rsidRDefault="00873C7C" w:rsidP="00873C7C">
      <w:pPr>
        <w:pStyle w:val="StandardWeb"/>
      </w:pPr>
      <w:r>
        <w:t xml:space="preserve">Und hat die göttliche Majestät in diesem Werke Beides wollen erzeigen, Gerechtigkeit und Barmherzigkeit. Barmherzigkeit ist’s, dass sie die elenden Menschen wiederum annimmt, Gerechtigkeit aber ist’s, dass die göttliche Majestät dennoch eine gleiche Bezahlung und Strafe haben will. Adam und der Sohn Jesus Christus sind die zwo höchsten Personen im menschlichen Geschlecht. Als nun Adam den vertrauten Schatz für sich und für uns Alle verloren hat, da ist dagegen noch eine höhere Person, die ohne Sünde ist und ohne Sünde bleibt und dem Vater herzlich lieb ist, die nimmt die Strafe gleich auf sich, die gilt nun für Andere. Denn diese Person ist ohne Sünde. </w:t>
      </w:r>
    </w:p>
    <w:p w14:paraId="3F2864B2" w14:textId="77777777" w:rsidR="00873C7C" w:rsidRDefault="00873C7C" w:rsidP="00873C7C">
      <w:pPr>
        <w:pStyle w:val="StandardWeb"/>
      </w:pPr>
      <w:r>
        <w:t xml:space="preserve">Also hat Gott zugleich Barmherzigkeit und Gerechtigkeit erzeigt, und sollen wir tollen Menschen die leichtfertigen Gedanken aus dem Herzen wegstossen, dass man Gottes Zorn gering achtet und meinet, es sei Scherz Sünde vergeben. Ach, der Zorn wider die Sünde ist so gross, dass ihn Niemand versühnen oder tragen hat mögen, denn allein dieser Sohn. </w:t>
      </w:r>
    </w:p>
    <w:p w14:paraId="0BABCF58" w14:textId="77777777" w:rsidR="00873C7C" w:rsidRDefault="00873C7C" w:rsidP="00873C7C">
      <w:pPr>
        <w:pStyle w:val="StandardWeb"/>
      </w:pPr>
      <w:r>
        <w:t xml:space="preserve">Und merke fleissig diese vier Ursachen, darum beide Naturen, die göttliche und menschliche Natur, in diesem Versühner zusammengefügt sind. </w:t>
      </w:r>
    </w:p>
    <w:p w14:paraId="593E0BCE" w14:textId="77777777" w:rsidR="00873C7C" w:rsidRDefault="00873C7C" w:rsidP="00873C7C">
      <w:pPr>
        <w:pStyle w:val="StandardWeb"/>
      </w:pPr>
      <w:r>
        <w:t xml:space="preserve">Erstlich, dieweil die menschliche Natur gesündigt hat, so fordert die Ordnung der Gerechtigkeit, dass ein Mensch auch die Strafe tragen sollte; darum hat der Erlöser ein Mensch sein müssen. </w:t>
      </w:r>
    </w:p>
    <w:p w14:paraId="3C57B773" w14:textId="77777777" w:rsidR="00873C7C" w:rsidRDefault="00873C7C" w:rsidP="00873C7C">
      <w:pPr>
        <w:pStyle w:val="StandardWeb"/>
      </w:pPr>
      <w:r>
        <w:t xml:space="preserve">Zum Andern, damit die Bezahlung für die Sünde genugsam würdig und der Verdienst höher, denn die Sünde wäre, so hat der Versühner höher müssen sein, denn alle Creaturen; darum ist dieser Versühner eine göttliche Person. </w:t>
      </w:r>
    </w:p>
    <w:p w14:paraId="0C2599E9" w14:textId="77777777" w:rsidR="00873C7C" w:rsidRDefault="00873C7C" w:rsidP="00873C7C">
      <w:pPr>
        <w:pStyle w:val="StandardWeb"/>
      </w:pPr>
      <w:r>
        <w:t xml:space="preserve">Zum Dritten so hat keine Creatur Gottes unermesslichen Zorn tragen können und Sünde und Tod überwinden und Gerechtigkeit und Leben wiederum geben, sondern allein eine göttliche Person. </w:t>
      </w:r>
    </w:p>
    <w:p w14:paraId="198E3F09" w14:textId="77777777" w:rsidR="00873C7C" w:rsidRDefault="00873C7C" w:rsidP="00873C7C">
      <w:pPr>
        <w:pStyle w:val="StandardWeb"/>
      </w:pPr>
      <w:r>
        <w:t xml:space="preserve">Zum Vierten, dieweil die Kirche für und für Schutz, Rettung und Hilfe bedarf, so ist dieser allmächtige Sohn zum Schutzherrn verordnet; denn solch Werk ist über der Creatur Vermögen. </w:t>
      </w:r>
    </w:p>
    <w:p w14:paraId="01150960" w14:textId="77777777" w:rsidR="00873C7C" w:rsidRDefault="00873C7C" w:rsidP="00873C7C">
      <w:pPr>
        <w:pStyle w:val="StandardWeb"/>
      </w:pPr>
      <w:r>
        <w:t xml:space="preserve">Diese Ursachen, bitte ich, wollet fleissig zu Herzen fassen und sie heute und sonst oft betrachten. </w:t>
      </w:r>
    </w:p>
    <w:p w14:paraId="1F1557D5" w14:textId="77777777" w:rsidR="00873C7C" w:rsidRDefault="00873C7C" w:rsidP="00873C7C">
      <w:pPr>
        <w:pStyle w:val="StandardWeb"/>
      </w:pPr>
      <w:r>
        <w:t xml:space="preserve">Aus diesem Allen lernet ihr nun vom andern Artikel, von den Ursachen, warum dieser Heiland gesandt ist, nämlich, dass wir armen Menschen von unsern Sünden, vom Tode, von ewiger Verdammniss durch dieses Heilands Opfer und Verdienst erledigt, und dass wir wiederum in Gottes Gnaden angenommen werden, und wird uns gnädiglich wiederum gegeben durch diesen Sohn und um seinetwillen heiliger Geist, Gerechtigkeit und ewiges Leben. Auch ist dieser Heiland alle Zeit bei uns, hilft und errettet uns in allerlei Nöthen, leiblichen und geistlichen, dass der Mörder, der Teufel, uns nicht verschlingen möge. Darum spricht der Sohn Gottes: Ich bin alle Zeit bei euch. Item: Nemo rapiet oves meas ex manibus meis. Niemand wird meine Schäflein mir aus den Händen reissen. </w:t>
      </w:r>
    </w:p>
    <w:p w14:paraId="10D74373" w14:textId="77777777" w:rsidR="00873C7C" w:rsidRDefault="00873C7C" w:rsidP="00873C7C">
      <w:pPr>
        <w:pStyle w:val="StandardWeb"/>
      </w:pPr>
      <w:r>
        <w:t xml:space="preserve">Und dies Alles ist gefasset in das Wort Immanuel, Gott bei uns und mit uns. Erstlich bezeuget dieses Wort, dass dieser Heiland Gott ist. Zum Andern, dass er bei uns und mit uns sei, das ist, dass uns nun Gott gnädig sei und wolle uns gewisslich wiederum Gerechtigkeit und ewiges Leben geben, dass er bei uns sei und bewahre und erhalte uns, wie er selbst spricht: Ich bin alle Zeit bei euch. Und Moses spricht zu ihm Exod: 33.: So du nicht für uns mitziehen willst, so lass uns nicht ziehen. Da spricht er, er wolle mitziehen. </w:t>
      </w:r>
    </w:p>
    <w:p w14:paraId="2D43532E" w14:textId="77777777" w:rsidR="00873C7C" w:rsidRDefault="00873C7C" w:rsidP="00873C7C">
      <w:pPr>
        <w:pStyle w:val="StandardWeb"/>
      </w:pPr>
      <w:r>
        <w:t xml:space="preserve">Und stimmen klar zusammen alle Verheissungen. Die erste: Des Weibes Same wird der Schlange den Kopf zertreten. Das ist, dieser Sohn Gottes, aus Maria, der Jungfrau geboren, wird den Teufel strafen und den Schaden, den der Teufel gethan hat, heilen und dem Teufel seine Macht nehmen, wird uns erledigen von Sünden Tode und ewiger Strafe, wird uns wiedergeben Gnade, Gerechtigkeit und ewige Seligkeit. </w:t>
      </w:r>
    </w:p>
    <w:p w14:paraId="0ADAD6FB" w14:textId="77777777" w:rsidR="00873C7C" w:rsidRDefault="00873C7C" w:rsidP="00873C7C">
      <w:pPr>
        <w:pStyle w:val="StandardWeb"/>
      </w:pPr>
      <w:r>
        <w:t xml:space="preserve">Dies sagt auch der Spruch Jakob’s: Wann der Siloh, das ist, des Weibes Sohn, kommt, zu Dem wird das menschliche Geschlecht Zuflucht nehmen. Und in Esaia: Der Sohn ist uns gegeben, und er ist genannt Gott und Vater des ewigen Lebens. Solcher Sprüche etliche solltet ihr diese Tage wohl betrachten, euch zu erinnern und zu glauben und zum Gebet vermahnen. </w:t>
      </w:r>
    </w:p>
    <w:p w14:paraId="08760D0D" w14:textId="77777777" w:rsidR="00873C7C" w:rsidRDefault="00873C7C" w:rsidP="00873C7C">
      <w:pPr>
        <w:pStyle w:val="StandardWeb"/>
      </w:pPr>
      <w:r>
        <w:t xml:space="preserve">Folget nun </w:t>
      </w:r>
    </w:p>
    <w:p w14:paraId="33DF6DD9" w14:textId="77777777" w:rsidR="00873C7C" w:rsidRDefault="00873C7C" w:rsidP="00873C7C">
      <w:pPr>
        <w:pStyle w:val="berschrift2"/>
      </w:pPr>
      <w:r>
        <w:t>der dritte Artikel.</w:t>
      </w:r>
    </w:p>
    <w:p w14:paraId="1D85EFEB" w14:textId="77777777" w:rsidR="00873C7C" w:rsidRDefault="00873C7C" w:rsidP="00873C7C">
      <w:pPr>
        <w:pStyle w:val="StandardWeb"/>
      </w:pPr>
      <w:r>
        <w:t xml:space="preserve">Ja, sprichst du, es sind hohe, grosse Gaben. Wie kann aber ich elender und sündiger Mensch diese überschwänglichen Gaben erlangen? Was sind wir elenden Menschen anders, denn wie arme Würmlein? Wie können wir Gottes Kinder und Erben ewiger Seligkeit werden? Antwort. Eben darum ist die hohe und göttliche Person, die fern über die Engel ist, dieser Herr aus Maria der Jungfrau geboren, dieweil ich und du und wir Alle arme, elende Würmlein sind, und dieweil wir unwürdig und sündig sind, ist er gesandt als der Versühner und Erlöser, und wird uns Gott gewisslich um dieses Herrn Jesu Christi willen annehmen, Sünde vergeben und selig machen. Und ist Gottes ernstliches, unwandelbares Gebot, dass wir Alle Solches glauben und diesen Sohn annehmen, wie der ewige Vater mit seiner Stimme vom Himmel befohlen: Dieser ist mein geliebter Sohn, an welchem ich herzliche Wonne und Freude habe; Diesen sollt ihr hören! Item im 5. Buche Mosis am 18. Cap. spricht er: Wer ihn nicht hören will, Den will ich vertilgen. Item, im andern Psalm: Küsset den Sohn, dass er nicht zürne, und ihr vertilget werdet. Selig sind Alle, die auf ihn vertrauen. </w:t>
      </w:r>
    </w:p>
    <w:p w14:paraId="3651D08B" w14:textId="77777777" w:rsidR="00873C7C" w:rsidRDefault="00873C7C" w:rsidP="00873C7C">
      <w:pPr>
        <w:pStyle w:val="StandardWeb"/>
      </w:pPr>
      <w:r>
        <w:t xml:space="preserve">Nun lehret uns dieser Heiland Jesus Christus, der Sohn Gottes, aus der göttlichen Majestät feierlichem Rath diesen Befehl gebracht und eröffnet, dass wir schuldig sind, ihn zu hören, und dass wir seine Gaben gewisslich erlangen durch Glauben und Vertrauen auf ihn und nicht von wegen eigener Werke und Verdienste. Das sollst du festiglich glauben, dass du Vergebung der Sünden gewisslich hast und vor Gott gerecht, das ist Gott gefällig bist, so du auf den Sohn Gottes, Jesum Christum, vertrauest und herzlich glaubest, dass dich Gott um seines Sohnes willen annimmt, dir deine Sünde vergiebt, und nicht von wegen deiner Werke. Unser Verdienst kann Gottes Zorn nicht versühnen. Dieser Sohn Gottes ist der Versühner und nimmt dich an, wie er die armen ersten Menschen, Adam und Heva, ohne alles Verdienst aus Gnaden angenommen, und wie er den elenden Mörder am Kreuz und also andere arme Sünder angenommen hat. </w:t>
      </w:r>
    </w:p>
    <w:p w14:paraId="7BBA2F3C" w14:textId="77777777" w:rsidR="00873C7C" w:rsidRDefault="00873C7C" w:rsidP="00873C7C">
      <w:pPr>
        <w:pStyle w:val="StandardWeb"/>
      </w:pPr>
      <w:r>
        <w:t xml:space="preserve">Diese Lehre höret ihr täglich und soll alle Zeit in euren Herzen leuchten, dass ihr in aller Anrufung diesen Heiland anschauet und Glauben erwecket und wisset, dass euch Gott annimmt, ob ihr gleich kein Verdienst habt und arme, schwache Würmlein seid. Dass aber dieser Glaube in euren Herzen sein und bleiben könne, so müsset ihr Dieses auch wissen, wie ihr alle Zeit unterrichtet werdet, dass wir nicht in Sünden wider das Gewissen bleiben sollen. Denn ihr wisset, dass Gott diesen Eid geschworen hat: So wahr ich lebe, will ich nicht, dass der Sünder sterbe, sondern, dass er bekehret werde und das Leben habe. Dieser Eid begreift beide Stücke: Bekehrung und Vergebung der Sünden. Gott bestätigt mit seinem Eide, dass er dir deine Sünde vergeben will; doch ist in diesem Eide Dieses mitgefasset, dass du dich belehren sollst, das ist, dass du nicht in Sünden wider das Gesetz beharren sollst. Und hat St. Paulus diese Regel allen Menschen fürgestellt: Milita bonam militiam, habens fidem et bonum conscientiam, dieses ist die löbliche Ritterschaft, darin du bleiben sollst, nämlich Glauben und gutes Gewissen behalten. Diesen kurzen Spruch wollet in eure Herzen schreiben als eine ewige Regel des ganzen christlichen Lebens, und sollt wissen, dass der Papst und die Mönche unrecht lehren, die da sagen, dass die Menschen Vergebung erlangen von wegen eigener Verdienste, und dieweil man nicht weiss, wann man Verdienst genug hat, so soll man alle Zeit in Zweifel bleiben. Diese päpstliche Lehre ist eine Vertilgung des heiligen Evangelii, die man ernstlich fliehen und verfluchen soll, und lästert das Blut und Verdienst unseres Herrn und Heilands Jesu Christi. Darum sollst du dagegen den ernstlichen, unwandelbaren Befehl Gottes wissen, dass du wahrhaftiglich glauben sollst, dass dir um des Herrn Christi willen deine Sünden vergeben sind, nicht von wegen deiner Verdienste, und sollst du durch diesen Glauben Trost und Freude fühlen und fröhlich Gott anrufen und wissen, dass dieser Hohepriester, der Sohn Gottes, vor dem Vater stehet und dein Seufzen und Gebet dem ewigen Vater vorträgt. </w:t>
      </w:r>
    </w:p>
    <w:p w14:paraId="30B304F0" w14:textId="77777777" w:rsidR="00873C7C" w:rsidRDefault="00873C7C" w:rsidP="00873C7C">
      <w:pPr>
        <w:pStyle w:val="StandardWeb"/>
      </w:pPr>
      <w:r>
        <w:t xml:space="preserve">Dieses sei kurz geredet von den drei Artikeln. Nachdem ihr nun die Lehre gehört habt, so soll darauf Danksagung und herzlich Gebet folgen, und wiewohl kein Mensch im Himmel oder auf Erden für solche grosse Gnade und Wunderwerk genugsam danken kann, so soll dennoch das Herz niederfallen vor Gott, in Betrachtung dieser grossen Gnaden, dass die göttliche Person menschliche Natur angenommen, uns zu erlösen, und soll ein Fünklein Dankbarkeit haben und fühlen, und soll unser Mund mit allen Heiligen im Himmel und auf Erden danksagen: </w:t>
      </w:r>
    </w:p>
    <w:p w14:paraId="5ED133A4" w14:textId="77777777" w:rsidR="00873C7C" w:rsidRDefault="00873C7C" w:rsidP="00873C7C">
      <w:pPr>
        <w:pStyle w:val="StandardWeb"/>
      </w:pPr>
      <w:r>
        <w:t xml:space="preserve">Allmächtiger, wahrhaftiger Gott, Vater unseres Heilands Jesu Christi, Schöpfer Himmels und der Erde und des menschlichen Geschlechts und anderer Creaturen, sammt Deinem lieben Sohne Jesu Christo und heiligem Geiste, wir danken Dir herzlich, dass Du uns Deinen Sohn Jesum Christum, geboren aus der Jungfrau Maria, aus wunderbarlichem Rathe und grosser Barmherzigkeit gesandt hast und zum Versühner und Mittler für uns verordnet und willst uns um seinetwillen gnädiglich annehmen. Wir bitten Dich auch um Deines lieben Sohnes willen, Du wollest uns gnädig sein, Dir eine ewige Kirche unter uns sammeln und uns regiren und bewahren. Auch danken wir mit Herzen Dir, o Herr Jesu Christe, Gottes Sohn, aus der Jungfrau Maria geboren, dass Du aus grosser Barmherzigkeit und Liebe gegen das arme menschliche Geschlecht unser Fürbitter und Versühner worden bist und hast Dich gnädiglich geoffenbaret im menschlichen Geschlecht und giebst uns Dein Evangelium und sammelst Dir eine ewige Kirche. Wir bitten Dich herzlich, Du wollest unser Immanuel sein, wollest für uns Deinen ewigen Vater bitten und Dir für und für eine ewige Kirche unter uns sammeln und uns mit Deinem heiligen Geiste regiren und wollest bei uns alle Zeit sein und uns gnädiglich bewahren. Amen. </w:t>
      </w:r>
    </w:p>
    <w:p w14:paraId="1AB70D39" w14:textId="77777777" w:rsidR="00873C7C" w:rsidRDefault="00873C7C" w:rsidP="00873C7C">
      <w:pPr>
        <w:pStyle w:val="StandardWeb"/>
      </w:pPr>
      <w:r>
        <w:t xml:space="preserve">Wir glauben auch herzlich, dass Du, ewiger Gott, Vater, Sohn und heiliger Geist, Schöpfer Himmels und der Erden, unser Seufzen und Gebet wahrhaftiglich erhörst um des Herrn Christi willen, wie er befohlen hat: Bittet, so werdet ihr empfahen, um was ihr den Vater bitten werdet in meinem Namen, Das wird er euch geben. Du wollest auch den Glauben und das herzliche Sehnen und Bitten in uns stärken. Amen. </w:t>
      </w:r>
    </w:p>
    <w:p w14:paraId="7B82F3BC" w14:textId="77777777" w:rsidR="00873C7C" w:rsidRDefault="00873C7C" w:rsidP="00873C7C">
      <w:pPr>
        <w:pStyle w:val="berschrift1"/>
      </w:pPr>
      <w:r>
        <w:t>Herberger, Valerius - Am heiligen Christtage frühe zur fröhlichen Christnacht.</w:t>
      </w:r>
    </w:p>
    <w:p w14:paraId="69CD5DB1" w14:textId="77777777" w:rsidR="00873C7C" w:rsidRDefault="00873C7C" w:rsidP="00873C7C">
      <w:pPr>
        <w:pStyle w:val="StandardWeb"/>
      </w:pPr>
      <w:r>
        <w:t>Jesus, des allerschönsten Wunderkindes, Gottes ewigen und der Jungfrau Mann einigen Sohnes trostreiche Geburt wird schon von dem Propheten Jesaia beschrieben.</w:t>
      </w:r>
      <w:r>
        <w:br/>
        <w:t xml:space="preserve">Jesaia 9. </w:t>
      </w:r>
    </w:p>
    <w:p w14:paraId="06904CCF" w14:textId="77777777" w:rsidR="00873C7C" w:rsidRDefault="00873C7C" w:rsidP="00873C7C">
      <w:pPr>
        <w:pStyle w:val="StandardWeb"/>
      </w:pPr>
      <w:r>
        <w:t xml:space="preserve">JESUS, Das neugeborne Christkindlein, hält ein tröstlich Weihnachtsgespräch mit unsern Herzen. </w:t>
      </w:r>
    </w:p>
    <w:p w14:paraId="68DF5E30" w14:textId="77777777" w:rsidR="00873C7C" w:rsidRDefault="00873C7C" w:rsidP="00873C7C">
      <w:pPr>
        <w:pStyle w:val="StandardWeb"/>
      </w:pPr>
      <w:r>
        <w:t xml:space="preserve">Jesaia 30. V. 27-29. </w:t>
      </w:r>
    </w:p>
    <w:p w14:paraId="5C2D5218" w14:textId="77777777" w:rsidR="00873C7C" w:rsidRDefault="00873C7C" w:rsidP="00873C7C">
      <w:pPr>
        <w:pStyle w:val="StandardWeb"/>
      </w:pPr>
      <w:r>
        <w:rPr>
          <w:rStyle w:val="Fett"/>
          <w:rFonts w:eastAsiaTheme="majorEastAsia"/>
        </w:rPr>
        <w:t>Siehe, des Herrn Name (Gott selber) kommt, da werdet ihr singen, wie zu Nacht eines heiligen Festes, und euch von Herzen freuen, als wenn man mit der Pfeife gehet zum Berge des Herrn, zum Hort Israel.</w:t>
      </w:r>
      <w:r>
        <w:t xml:space="preserve"> </w:t>
      </w:r>
    </w:p>
    <w:p w14:paraId="51B349D2" w14:textId="77777777" w:rsidR="00873C7C" w:rsidRDefault="00873C7C" w:rsidP="00873C7C">
      <w:pPr>
        <w:pStyle w:val="StandardWeb"/>
      </w:pPr>
      <w:r>
        <w:t xml:space="preserve">Liebes Herz! Hie ist Immanuel, wir haben den Messiam funden; habe deine höchste Lust an ihm, wie Hieronymus in seinem hohen Alter. Ich muß der Historie, dem Kripplein Christi zu Ehren, allhier gedenken. Die Kaiserin Helena hat zu Bethlehem eine schöne Kirche gebauet, an dem Orte, wo Christi Kripplein gestanden. Nicht weit davon hat Hieronymus auf sein hohes Alter gewohnet; er überkam einen ehrlichen Ruf, daß er sollte ein vornehmer Bischof werden; aber er gab zur Antwort: „Man bringet mich nicht vom Kripplein Christi, mir ist nirgend besser. Eben an dem Ort, da mir Gott seinen Sohn vom Himmel gegeben, da will ich ihm meine Seele hinauf in den Himmel schicken.“ Kurz aber vor seinem Ende schreibt er: So oft ich diesen Ort anschaue, so hat mein Herz sein süßes Gespräche mit dem Kindlein JEsu. Ich sage: Ach Herr JEsu, wie zitterst du, wie hart liegst du in der Krippe um meiner Seligkeit willen, wie soll ich dir's immermehr vergelten? Da dünket mich, wie mir das Kindlein antwortet: Nichts begehre ich, lieber Hieronyme, als singe: Ehre sei Gott in der Höhe! Laß dir's nur lieb sein, ich will noch viel geringer werden im Oelgarten und am heil. Kreuz. Ich spreche weiter: Liebes JEsulein, ich muß dir was geben, ich will dir all mein Geld geben. Das Kindlein antwortet: Ist doch zuvor Himmel und Erde mein; denn mein ist beides Silber und Gold, ich bedarf's nicht; gib es armen Leuten, das will ich annehmen, als wenn es mir selber wäre widerfahren. Ich rede weiter: Liebes JEsulein, ich wills gerne thun, aber ich muß auch dir für deine Person was geben, oder muß vor Leid sterben. Das Kindlein antwortet: Lieber Hieronyme, weil du ja so freigebig bist, so will ich dir sagen, was du mir sollst geben: gib her deine Sünde, dein böses Gewissen, und deine Verdammniß. Ich spreche: was willst du damit machen? das JEsulein saget: Ich will's auf meine Schulter nehmen, das soll meine Herrschaft und herrliche That sein, wie Jesaias vor Zeiten geredet hat, daß ich deine Sünde will tragen und wegtragen. Da fange ich an, spricht Hieronymus, bitterlich zu weinen, und sage: Ach Kindlein, liebes Kindlein, wie hast du mir das Herze gerühret; ich dachte, du wolltest was gutes haben, so willst du alles, was bei mir böse ist, haben. Nimm hin, was mein ist, gib mir, was dein ist, so bin ich der Sünden los, und des ewigen Lebens gewiß. </w:t>
      </w:r>
    </w:p>
    <w:p w14:paraId="6623D4BA" w14:textId="77777777" w:rsidR="00873C7C" w:rsidRDefault="00873C7C" w:rsidP="00873C7C">
      <w:pPr>
        <w:pStyle w:val="StandardWeb"/>
      </w:pPr>
      <w:r>
        <w:t xml:space="preserve">Liebes Herz, wie wir aber unsern neugebornen Ehrenkönig selbst anreden und annehmen sollen, und ihm Rede abgewinnen, das weisen uns unsere andächtigen Vorfahren aus der Historie St. Pauli und sprechen, wir sollen sagen: Herr, wer bist du? Herr, was willst du? Unser Herz soll ein Gespräch mit ihm halten, wie von St. Hieronymus ist gesagt worden. Im 18. Cap. des ersten Buchs Mosis redet Abraham mit dem Herrn JEsu sechs verschiedene Mal. Wir wollen deßgleichen thun. l. Lieber, neugeborner Freudenkönig, sage uns doch selber: Wer bist du? Höre, wie er uns selber Antwort gibt aus Mose: Ich bin dein Schild (mit mir kannst du versetzen in allen deinen Nöthen) und dein sehr großer Lohn; was dir die undankbare Welt nicht wird belohnen, das soll dir von mir reichlich im Himmel vergolten werden. Trotz sei geboten allen deinen Feinden, daß sie dir ohne mein Zulassen wollten ein Härlein krümmen; sey nur fromm, und laß dich um die Besoldung unbekümmert; die Schande sollst du mir nicht nachsagen, daß du mir umsonst gedienet. Ich bin der allmächtige Gott, ich will einen Bund mit dir machen, du sollst mein liebes Geschwister, ich will dein treuer Bruder sein, und wenn alle Macht auf Erden wider dich zusammenträte, so will ich dieselbe durch meine Allmacht verschlingen. Ich bin Gott und Mensch in Einer Person: daß ich wahrer Gott bin, das ist dein Trotz wider alle Pforten der Hölle: daß ich wahrer Mensch bin, das ist dein höchster Trost und deine größte Ehre vor allen andern Creaturen. Ich bin der Herr, dein Arzt, ich will die Schäden deines Gewissens von Grund aus heilen. 2. Liebes süßes Ehrenkindlein JEsu, habe Dank für deine süßen Reden, du hast lauter Worte des Lebens; ach stehe, ich habe mich unterwunden mit dir zu reden, wer bist du? Mein Herz ist deines Trostes noch nicht ersättiget. Höre Antwort aus dem Psalmbüchlein: Ich bin ein Wurm und kein Mensch, hie liege ich im Kripplein, als ein armes Würmlein. Was bedeuten die Würmlein, wenn sie aus der Erde kriechen? daß es wird Sommer werden. Wohlan der Sommer der ewigen Seligkeit ist dir forthin nahe, ich bin deines himmlischen Sommers Vorbote, du sollst in Kraft meiner Geburt in das schöne Sommerfeld der ewigen Seligkeit kommen; im Himmel sollst du ein lustiger Sommervogel werden; aber ich will zur Zeit meines Leidens noch viel elender werden, da will ich mich wie ein elendes Würmlein lassen stoßen, auskehren und zerquetschen, damit durch die rothe Dinte meines Bluts dein Name im Himmel angeschrieben werde. Ich bin deine Hülfe, du kannst dir selber nicht helfen, verlaß dich auf mich. Seid stille, erkennet, daß ich Gott bin, ich will Ehre einlegen unter den Heiden (unter den Feinden euerer Seligkeit); ich will Ehre einlegen auf Erden, du sollst es erfahren in deinem Herzen; ich will eine That thun, alle Welt soll wissen davon zu singen und zu sagen. 3. Habe Dank, frommes liebreiches JEsulein, ach drücke deine Worte in mein Gedächtniß, daß ich ihrer nimmermehr vergesse. Deine Worte sind so lieblich, ich kann's nicht lassen, ich muß weiter fortfahren, mit dir zu reden; ich frage dich zum drittenmal: Wer bist du? Höre Antwort aus dem Propheten Jesaia: Ich, ich tilge deine Missethat; ich bin's, der Gerechtigkeit lehret, sin meinem Munde ist kein Betrug erfunden worden); ich bin ein Meister zu helfen (wohl allen, die auf ihn trauen); ich trete die Kelter des Zorns Gottes allein (mir alleine hast du auch das große Werk der Seligkeit zu danken). Ich bin der Herr, der nicht lügt. Es ist unmöglich, daß ich soll trügen, alle meine Worte haben Eideskraft, und sind also gewiß, als Amen. 4. Zürne nicht, lieber Ehrenkönig, Herr JEsu, daß ich noch mehr mit deiner Majestät rede; ich muß weiter fragen: Wer bist du? Höre Antwort aus der evangelischen Historie S: Johannis: Ich bin das Brod des Lebens; hungert und dürstet dich nach der Gerechtigkeit, die vor Gott gilt, komme zu mir, deine Seele soll satt werden, du sollst das Leben und volle Genüge haben. Ich bin das Licht der Welt; will's finster werden in deinem Herzen, so hole bei mir Feuer und Licht, alle Traurigkeit soll verschwinden. Ich bin's, der vom Anfang mit den Erzvätern hat geredet, ich will meinen Trost dir auch nicht versagen. Ich bin ein guter Hirte, du bist mein Schäflein, Niemand soll dich aus meiner Hand reißen. Ich bin die Thür zum Leben; gehe ein durch mich zur ewigen Freude. Ich bin die Auferstehung und das Leben, wer an mich glaubet, der wird leben, ob er gleich stürbe, und wer da lebet und glaubet an mich, der wird nimmermehr sterben. Ich bin der Weg, die Wahrheit und das Leben, wer an mich glaubet, der findet eine richtige Straße zur ewigen Wonne. Ich bin der Weinstock, ihr seid die Reben, von mir sollt ihr Saft und Kraft haben, daß ihr nicht als dürres Reisicht in's höllische Feuer werdet geworfen. Ich bin ein König; wo ich bin, da sollst du, mein Diener, auch sein. Ich will mich fürwahr auf königliche Weise gegen dich wissen zu verhalten. 5. Ach siehe, ich habe mich unterwunden mit dem Herrn zu reden; ich will's zum fünften Mal wagen. Gönne mir doch weiter deine holdseligen Lippen: Wer bist du? Höre Antwort aus der Apostelgeschichte und Offenbarung S. Johannis: Ich bin JEsus, dein Heiland und Seligmacher, ich will dir die Kraft meines Namens erfahren lassen, so oft dir's wird nöthig sein. Ich bin das A und das O, der Erste und der Letzte, der Anfang und das Ende, und alles in allen in deiner Wohlfahrt, die Wurzel des Geschlechts David, der helle Morgenstern deines Herzens; wenn ich aufgehe, so folget alsbald der helle klare Tag deines Heils. 6. Ach zürne nicht, du freundliches liebes JEsulein, daß ich nur noch einmal rede; sage mir doch auch zur Zugabe: Was willst du? Was begehrest du von mir? Höre richtige Antwort: Thue Buße, das Himmelreich ist nahe herbei kommen. Unbußfertige Köpfe sind vor mir ein Gräuel, dagegen bußfertige, demüthige, wehmüthige Herzen sind mir ein Spiegel in den Augen. Kommt her zu mir alle, die ihr mühselig und beladen seid, ich will euch erquicken; niemand verzage in seinen Sünden; denke an mein Wort: Sei getrost mein Kind, dir sind deine Sünden vergeben. Wachet und betet! Wenn ihr beten wollet, so sprecht: Vater unser, der du bist im Himmel. Wer da glaubet und getauft wird, soll selig werden. Thut das zu meinem Gedächtniß! Das ist mein Gebot, daß ihr euch unter einander liebet. Will mir Jemand folgen, der verleugne sich selbst, und nehme sein Kreuz auf sich, und folge mir. Ich will, daß wo ich bin, auch die seien, die mir der Vater gegeben hat. Wo ich bin, da soll mein Diener auch sein. Ich will wiederkommen, und euch zu mir nehmen, auf daß ihr seid, wo ich bin. Dank sei dir, liebes JEsulein, gesaget, für deine holdseligen Reden, nun bin ich geschickt zu einem christlichen Leben und seligen Stündlein; komm, wenn du willst, es gehe nach deinem Willen. Ei, hilf, liebes JEsulein, daß dein Trost auch an meiner Seele gelte; ei, wie groß muß deine Liebe sein, die dich großen Herrn hat gezwungen, daß du bist unser lieber Bruder und Blutsfreund worden. Ei, liebes JEsulein, wie soll ich dir immer dafür genug dankbar sein? Auf große Gnade gehöret große Dankbarkeit; ei, was ich nicht kann verdanken, das will ich desto länger gedenken, ich will's ewig im Himmel preisen. Eia wären wir da, in Gottes Himmelssaal! Nun singe mit Lust: Merk auf mein Herz, und sieh dorthin, was liegt dort in dem Krippelein? Es ist das rechtschuldige JEsulein, welches uns aus allen Umständen seiner Geburt klar lässet merken, daß wir uns alles gutes zu ihm haben zu versehen. Es nehme vorlieb mit dem geringen Häderlein unserer Liebe, es lehre ein in das Krippelein unsers gläubigen Herzens; es wohne in der Herberge unsers Hauses und Mundes; es nehme ein alle Räumlein in unserem ganzen Leben, und sei ein beständiger Schutzherr unserer Wohlfahrt, und allzeit Mehrer unserer Seligkeit. Ja, der König der Ehren, der Herr stark und mächtig, der Herr mächtig im Streit, der Herr Zebaoth, unser neugeborner Herzog des Lebens, JEsus Christus, ziehe ein mit allen seinen Weihnachtsschätzen in das geringe Kripplein, und bewahre uns stark und mächtig zum ewigen Leben, da er uns recht königlich wird pflegen! </w:t>
      </w:r>
    </w:p>
    <w:p w14:paraId="07A4E2CD" w14:textId="77777777" w:rsidR="00873C7C" w:rsidRDefault="00873C7C" w:rsidP="00873C7C">
      <w:pPr>
        <w:pStyle w:val="StandardWeb"/>
      </w:pPr>
      <w:r>
        <w:t xml:space="preserve">Liebes Herz, zum Beschluß deiner heiligen Christnachtfreude rede den lieben JEsus ferner an in deinem andächtigen Gebet aus der verlesenen Lection, von dem geistreichen Propheten und Evangelisten des Alten Testaments Jesaia beschrieben: du wunderbares Kindlein, mein liebstes JEsulein, ach, sei doch jetzt auch wunderbar mit deiner Hülfe in meiner wunderbaren Noth, laß deine Wunder neu werden, thue Wunder an meiner Nahrung und wenigem Vorrathe, wie an der Witwe zu Zarpath, thue Wunder in meiner Krankheit, wie an dem 38jährigen Kranken, beweise deine wunderliche Güte, du Heiland derer, die dir vertrauen. Ach, mein trautes JEsulein, ich weiß mir in meiner Noth nicht zu rathen, du heißt aber Rath. Ach, sei doch auch mein Raths-Herr, du kannst mir am besten rathen, theile mir doch guten Rath mit, so wird alles gut werden. O du kräftiger Herr, sei du in meiner Schwachheit stark, ich will mir gerne an deiner Gnade genügen lassen, laß nur auch deine Kraft in mir Schwachen mächtig sein. Ich will mich am allermeisten meiner Schwachheit rühmen, auf daß die Kraft Christi bei mir wohne. Du edler Held, gib mir auch einen Heldenmuth, und nimm von mir weg den feigen Muth, beweise dich gegen mich, als ein Vater; ich gelobe dir kindliche Liebe und Treue, laß dein Vaterherz gegen mich brechen, daß sich mein Herz zufrieden gebe, und dir hinfort zu Ehren lebe mit kindlichem Gehorsam. Sei auch mein Fürst, führe mich zu dem ewigen Frieden. So kann ich mich zufrieden geben, und getrost sein in meinem Kreuze, denn da habe ich an dir eine treffliche Herzstärkung und ein vortrefflich edles und rechtes Labsal. JEsu, mein Herr und Gott allein, wie süß ist mir der Name dein! Es kann kein Trauren sein so schwer, dein süßer Name erfreut vielmehr; kein Elend mag so bitter sein, dein süßer Trost der lindert's sein. Schmecket und sehet, wie freundlich der Herr ist. Habe ich mancherlei Anfechtung: Ei, JEsus will ewig, nicht ein unbeständiger, sondern ewig Vater sein. Die Gnade Gottes allein steht fest und bleibt in Ewigkeit. Soll ich dem Tod herhalten, JEsus ist mein Friedefürst, er wird mich führen zum rechten Frieden, in's ewige Leben, da lauter Friedland sein wird. Darein helf uns allen JEsus. Amen! </w:t>
      </w:r>
    </w:p>
    <w:p w14:paraId="5B9D9648" w14:textId="77777777" w:rsidR="00873C7C" w:rsidRDefault="00873C7C" w:rsidP="00873C7C">
      <w:pPr>
        <w:pStyle w:val="StandardWeb"/>
      </w:pPr>
      <w:r>
        <w:t xml:space="preserve">Das Kind, das uns geboren, der Sohn, der uns gegeben, JEsus, unser Heiland, helfe uns wunderbar aus allen Aengsten, gebe uns Rath in allen Nöthen, sei unsere Kraft in aller Ohnmacht, nehme sich unser an, als ein Held seiner Unterthanen, beweise ewig sein Vaterherz gegen uns, und führe uns, als ein Friedefürst, in den ewigen Frieden des ewigen Lebens. Amen! </w:t>
      </w:r>
    </w:p>
    <w:p w14:paraId="479B30C2" w14:textId="77777777" w:rsidR="00873C7C" w:rsidRDefault="00873C7C" w:rsidP="00873C7C">
      <w:pPr>
        <w:pStyle w:val="StandardWeb"/>
      </w:pPr>
      <w:r>
        <w:t xml:space="preserve">Nun, lieber JEsu, wir danken dir von Grund unsers Herzens für das große Angebinde des seligen Christtrostes, das du uns hast bescheeret. Ach, bewahre die selige Weihnachtfreude in unseren Herzen, daß wir's nimmermehr vergessen, und nicht allein in diesem, sondern auch im ewigen Leben deinen Namen dafür rühmen und preisen. Amen! </w:t>
      </w:r>
    </w:p>
    <w:p w14:paraId="27AA4BD5" w14:textId="77777777" w:rsidR="00873C7C" w:rsidRDefault="00873C7C" w:rsidP="00873C7C">
      <w:pPr>
        <w:pStyle w:val="berschrift1"/>
      </w:pPr>
      <w:r>
        <w:t>Herberger, Valerius - Am hochheiligen Christtage oder freudenreichen Feste der Geburt Jesu Christi.</w:t>
      </w:r>
    </w:p>
    <w:p w14:paraId="4B2BFD8D" w14:textId="77777777" w:rsidR="00873C7C" w:rsidRDefault="00873C7C" w:rsidP="00873C7C">
      <w:pPr>
        <w:pStyle w:val="StandardWeb"/>
      </w:pPr>
      <w:r>
        <w:t xml:space="preserve">JEsus wird geboren zu Bethlehem. </w:t>
      </w:r>
      <w:r>
        <w:br/>
        <w:t xml:space="preserve">Luk. 2. V. 1-14. </w:t>
      </w:r>
    </w:p>
    <w:p w14:paraId="71AAD586" w14:textId="77777777" w:rsidR="00873C7C" w:rsidRDefault="00873C7C" w:rsidP="00873C7C">
      <w:pPr>
        <w:pStyle w:val="StandardWeb"/>
      </w:pPr>
      <w:r>
        <w:t xml:space="preserve">JESUS, Das rechte Freudenkind richtet durch seine Geburt viel mehr Lachens und Freude zu, als Isaak. </w:t>
      </w:r>
    </w:p>
    <w:p w14:paraId="41CE6493" w14:textId="77777777" w:rsidR="00873C7C" w:rsidRDefault="00873C7C" w:rsidP="00873C7C">
      <w:pPr>
        <w:pStyle w:val="StandardWeb"/>
      </w:pPr>
      <w:r>
        <w:t xml:space="preserve">Psalm 126. V. 1-3. </w:t>
      </w:r>
      <w:r>
        <w:br/>
      </w:r>
      <w:r>
        <w:rPr>
          <w:rStyle w:val="Fett"/>
          <w:rFonts w:eastAsiaTheme="majorEastAsia"/>
        </w:rPr>
        <w:t>Wenn der Herr die Gefangenen Zions erlösen wird, so werden wir sein wie die Träumenden.</w:t>
      </w:r>
      <w:r>
        <w:t xml:space="preserve"> (Die Freude und Trost wird so groß und gut sein, daß wir's kaum werden glauben können). </w:t>
      </w:r>
      <w:r>
        <w:rPr>
          <w:rStyle w:val="Fett"/>
          <w:rFonts w:eastAsiaTheme="majorEastAsia"/>
        </w:rPr>
        <w:t xml:space="preserve">Dann wird unser Mund voll Lachens, und unsere Zunge voll Rühmens sein, da wird man sagen unter den Heiden: Der Herr hat Großes an ihnen gethan. Der Herr hat große Dinge an uns gethan, deß sind wir fröhlich </w:t>
      </w:r>
      <w:r>
        <w:t xml:space="preserve">(und loben Gott mit freudigem Herzen). </w:t>
      </w:r>
    </w:p>
    <w:p w14:paraId="25F52EA6" w14:textId="77777777" w:rsidR="00873C7C" w:rsidRDefault="00873C7C" w:rsidP="00873C7C">
      <w:pPr>
        <w:pStyle w:val="StandardWeb"/>
      </w:pPr>
      <w:r>
        <w:t xml:space="preserve">Siehe, liebes Weihnachtsherz, hier finden wir das süße Freudenkindlein JEsum mit der Kraft seiner freudenreichen Geburt, im Bildniß des lieben Isaak, wie ihn denn die Epistel an die Hebräer deutlich ein Vorbild JEsu Christi nennt. Ach du frommes Freudenkindlein, Herr JEsu, wenn ich dich ansehe im Kripplein zu Bethlehem, da muß mein Herz vor Freuden lachen; du bist allein mein Freuden- und Fröhlichmacher; wenn ich dich anschaue, so ist mein Herz fröhlich, daß der Mund auch darüber anfängt zu galten und schallen. Du solltest billig heißen: Kindlein Isaak, ein Kindlein, darüber man mit Freuden jauchzet und helle lachen muß. Ach, wie lieblich sehe ich in Isaaks Geburt deine allerheiligste Geburt abgemalet! Isaak wird geboren aus einem unfruchtbaren Leibe: Du wirst geboren aus einem jungfräulichen Leibe. Was ist mehr unfruchtbar, als die reine Jungfrauschaft? sagen unsere lieben Vorfahren. Isaak wird geboren von einer alten Matrone: Du, Herr JEsu, wirst geboren zu der Zeit, da es mit dem jüdischen Regiment gar auf's hohe Alter und auf die todte Neige gekommen war; denn wo unsere Kräfte aufhören, da willst du hinzutreten, und uns aufhelfen. Da der lieben Sara des Isaaks Empfängniß ward angekündigt, wunderte sie sich, und sprach: „Nun ich alt bin, und mein Herr auch alt ist.“ Da deiner Mutter Maria dein Empfängniß war angesagt, sprach sie auch in seliger Verwunderung: Wie soll das zugehen, sintemal ich von keinem Manne weiß? Sara höret zur Antwort: Sollte dem Herrn etwas unmöglich sein? Maria höret auch zur Antwort: Bei Gott ist kein Ding unmöglich. So bald Isaak geboren wird, so bald wird ihm der Name gegeben, daß er ein Freudenkind heißen soll: So bald du geboren bist, Herr JEsu, so bald kommt ein Engel und spricht: Siehe, ich verkündige euch große Freude. Daher nennen dich die lieben Vorfahren nach des Engels Anweisung: Kindlein großer Freude. Ja, ja fürwahr, Herr JEsu, du bist mein Kindlein, großer Freude, mein Isaak, mein Trost- und Herzenskind; dies bezeugt von dir das alte und neue Testament hell und klar. Jesaias, da er sein schönes Wiegenliedlein, und ein Kindlein so löblich, singet, spricht deutlich: Vor dir wird man sich freuen, wie man sich freuet in der Ernte, wie man fröhlich ist, wenn man Beute austheilet. Freilich, Herr JEsu, bin ich fröhlich, als ein Bauersmann, dem das Feld wohlgerathen ist. Im ganzen Jahr ist der Bauersmann nicht lustiger, als wenn er mit großen Leiterwagen auf's Feld fähret, und ein Fuder nach dem andern in seine Scheune führet: also wird mein Herz keinmal so froh, als wenn ich an deine Wohlthaten gedenke; da mag ich den Wagen meines Glaubens anspannen, und das kleine Scheunlein meines Herzens mit Trost füllen bis oben an. Ein Kriegsmann ist fröhlich, wenn der Feind erlieget, und er Ehre und Gut erlanget hat: also wird mein Herz bei dir fröhlich. Denn bei dir finden wir Sieg wider unsere Feinde, bei dir erlangen wir Ehre und Gut, das uns hie zeitlich und dort ewiglich Nutz und Frommen bringt. Wie denn Jesaias von der ewigen Freude, die wir durch dich, Herr JEsu, haben, auch klar redet: Ewige Freude wird über ihrem Haupte sein, Freude und Wonne werden sie ergreifen, Schmerzen und Seufzen wird weg müssen. Derowegen mag ich in herzlicher Freude sagen mit Jesaia: Ich freue mich in dem Herrn, und meine Seele ist fröhlich in meinem Gott. Und mit Maria: Meine Seele erhebt den Herrn, und mein Geist freuet sich Gottes, meines Heilandes. Vermahnet doch mich und die ganze Christenheit zu solcher Freude der Prophet Sacharia: Du Tochter Zion, freue dich sehr, und du Tochter Jerusalem, jauchze; siehe! dein König kommt zu dir, ein Gerechter und ein Helfer. Von dieser gewünschten und seligen Christenfreude sagst du selber, Herr JEsu: Selig seid ihr, die ihr hier weinet, denn ihr werdet lachen. Eure Traurigkeit soll in Freude verwandelt werden. Euer Herz soll sich freuen, und eure Freude soll Niemand von euch nehmen. Mein liebstes Kindlein JEsu, du bist ja mein Freudenkindlein, denn wenn ich bete, so werde ich in deinem Namen erhöret. Du bist ja mein Freudenkindlein in allem Unglück, denn du erfreuest mein Herz, daß ich nicht verzage. Wenn das Herz traurig ist, so wird es gleich gepresset und zusammen gedrückt. Dagegen wenn das Herz fröhlich ist, so thut es sich auf, breitet sich aus. Daher spricht spricht Jesaias: Dein Herz wird sich wundern und ausbreiten. Und der 119. Psalm: Wenn du mein Herz tröstest (wenn du mein Herz ausbreitest), so laufe ich den Weg deiner Gebote. Ja, Herr JEsu, du breitest mein Herz aus, und hilfst mir von aller Herzbedrängniß, ich wäre sonst lange erstickt und vergangen. Wenn der böse Geist in, großen Anfechtungen mein Herz quälet, so komme du mir zu Hülfe, und errette mich aus seinen grimmigen Klauen. Soll ich sterben, so sei du mein liebes Freudenkindlein, daß ich mich vor dem Tode nicht entsetze, sondern mich mit dir fasse, wie der alte Simeon, und selig fahre. Am jüngsten Tage sollst du abermal seyn mein Freudenmacher und Tröster, da wirst du mich in den Himmel holen, da wird lauter Lachen, Freude und Wonne seyn. Hier sind nicht alle Menschen fröhlich; aber dort werden alle Seligen fröhlich seyn, denn Herz und Mund werden zusammenstimmen. Die heiligen Märtyrer fühlen's in ihren Herzen, daß du, Herr JEsu, seist ein rechtes Freudenkindlein. Laurentius lachet auf dem Rost, und spottet des Tyrannen. Und der liebe Polycarpus freute sich auf's Feuer. Das alles kommt daher, daß sie dich, du liebes Freudenkindlein JEsus, im Herzen haben. In dulco jubilo, nun singet und seid froh; unsers Herzens Wonne liegt in praecepio, hat der fromme Schulmeister Petrus von Dresden vor 200 Jahren gesungen. Weltkinder können auch lachen, aber es wäre besser, sie weineten dafür. Wenn man aber von Gott redet, da ist alles kalt, faul, todt und verdrossen. Man möchte das heil. Kreuz vor sich schlagen, wenn man sieht, worüber die Welt lachet und fröhlich wird. Aber daß Jemand vor Freuden über das Kindlein JEsu gestorben, das lesen wir in keiner Historie. Ach das ist uns ja eine ewige Schande, daß wir uns keinmal in geistlichen Sachen so herzlich fröhlich machen, als in schnöden, vergänglichen Weltsachen. Nun lieber Herr JEsu, ich will mich absondern von aller leichtfertigen Weltfreude. In dir allein will ich fröhlich und lustig sein. Die böse Welt lachet in Sünden, ja sie ist wohl so böse, daß sie dich selber verlachet und verhöhnet mit den gottlosen Juden; denen war dein Tod am Kreuz ein lächerliches Freudenspiel. Julian verlachet dich auch samt deinem Evangelio. Die Heiden verlachen alle Christen, die sich deines Kreuzes trösten. Auf dies Lachen wird folgen das ewige Weinen und Heulen; davor behüte mich und alle fromme Herzen, frommer Herr JEsu. Amen! Ach liebes Freudenkindlein JEsu, ich danke dir, daß du mich durch deine Geburt von dem höllischen ewigen Weinen und Heulen erlöset hast, und mir die ewige Himmelsfreude, da mein Herz vor Freuden lachen soll, hast erworben; laß mich nur den seligen Vorschmack der ewigen Freude in meinem Herzen in allem Unglück fühlen, daß ich alle Traurigkeit dieser Welt geduldig überwinde, und endlich das erfahre, was ich von dir in diesem Leben geglaubet habe. Du liebes Kindlein, große Freude, bewahre diesen großen Schatz in meinem Herzen, daß ich zeitlich und ewig darüber fröhlich werde. Amen! </w:t>
      </w:r>
    </w:p>
    <w:p w14:paraId="4A0B6893" w14:textId="77777777" w:rsidR="00873C7C" w:rsidRDefault="00873C7C" w:rsidP="00873C7C">
      <w:pPr>
        <w:pStyle w:val="StandardWeb"/>
      </w:pPr>
      <w:r>
        <w:t xml:space="preserve">JESUS, - Des allerheiligsten Kindes wunderreiche Geburt wird von den Engeln verkündigt bei dem Thurm Eder, bei welchem Jakob in seinem Elende Trost suchet, und eine Zeitlang gewohnet hat. 1. Buch Mosis 35. V. 21. Und Israel (Jakob) zog aus, (von Bethlehem, da er eine Zeitlang nach Rahels Tode gewohnt hatte) und richtete eine Hütte auf jenseits des Thurms Eder, (nicht gar weit von Bethlehem, da es gute Weide gehabt, auf welchem Thurm die Schäfer des Nachts ihrer Herde halber Wache gehalten.) </w:t>
      </w:r>
    </w:p>
    <w:p w14:paraId="32B7BA2D" w14:textId="77777777" w:rsidR="00873C7C" w:rsidRDefault="00873C7C" w:rsidP="00873C7C">
      <w:pPr>
        <w:pStyle w:val="StandardWeb"/>
      </w:pPr>
      <w:r>
        <w:t xml:space="preserve">Der Thurm Eder heißt ein Herdethurm, denn um diesen Thurm ist schöner Wiesewachs gewesen, daß man auch die Lämmlein allda hat über Nacht zu Felde behalten können. Das ist eben der Ort, da hernachmals im neuen Testamente die Engel von des Herrn JEsu Geburt haben gesungen und geprediget. Darum liebes Herz, bist du traurig und betrübt, so mache dich auf den Thurm Eder bei Bethlehem; höre, was dir die heiligen Engel von dem Kindlein JEsu sagen und singen, so wirst du Trost finden. Die große Freude, davon die Engel sagen, welche dir das Kindlein JEsus hat durch seine Geburt erworben, wird die große Traurigkeit deines blöden Herzens vertreiben. Gleich wie Jacobs Herz seiner Heilstätte und seinem Trost nachziehet: also ziehe du auch deinem Troste nach, welchen dir die Engel in der Geburt JEsu Christi weisen, und verzage nicht in deiner Betrübniß. Ach mein süßer Herr JEsu Christe, bei dem Thurm Eder sehe und höre ich, was deine allerheiligste Geburt mir für Trost bringe, daß ich desselben nimmermehr vergesse, und in Betrachtung solcher Wundergnade mein Betrübniß überwinde. Du machst mich los durch deine allerheiligste Geburt aus der Gewalt der bösen Geister, und erwirbst mir dagegen die liebliche Gesellschaft und starken Schutz der heil. Engel. Engel sollen nun auf meine Seufzer, wie auf Tobiä Gebet, warten. Engel sollen auch meine Leibdiener sein, wie Elisä. Engel sollen auf meine Seele warten, wie von Lazaro gesagt wird. Du willst mein Herzgenoß, und deine Engel sollen nun meine Hausgenossen seyn; ja in Kraft deiner Geburt soll ich werden als ein Engel Gottes. Bei dem Thurm Eder leuchtet die Klarheit des Herrn um die Hirten; denn deine Geburt bringet mir Licht und Leben, ein durchklärtes Herz, das gar funkelt vor schönem Weihnachts-Trost; ich soll bei Hellem klarem Licht das gnädige Herz deines Vaters beschauen, und endlich mit verklärtem Herzen und verklärter Zunge in dem ewigen klaren Himmelslicht leben, und der ewigen höllischen Finsterniß entlediget werden. Bei dem Thurm Eder reden und singen die Engel liebliche Dinge; du bringst mir durch deine Geburt schöne Dinge zu reden, holdselige Dinge zu hören, süße Dinge mit Lobgesang zu rühmen. Die Engel sagen: Fürchtet euch nicht; denn durch deine Geburt soll ich aller Furcht des bösen Gewissens los werden, ich soll nicht heulen und weinen in der Hölle, sondern mich zu deinem Vater alles Guten versehen. Große Freude wird mir verkündigt bei dem Thurm Eder, eine ganze Stadt voll, eine ganze Welt voll Freude, die allem Volk widerfahren soll; ein ganzes Herz voll Freude, die allen frommen Christen widerfahren soll; einen freudigen Trost zum Gebet, einen freudigen Trotz wider alle Anfechtung, einen freudigen Geist zum Sterben, einen ganzen Himmel voll Freude. Ich soll nicht in der Hölle ewig trauern, im Himmel soll ich mich freuen, meine Freude soll Niemand von mir nehmen. Ach Herr JEsu, diese große Freude verschlinge meine große Traurigkeit; diese große Freude laß mein blödes Herz allezeit erfahren, daß mich kein großes Elend verderbe. Du bist mein Heiland, das sagen mir die Engel bei dem Thurm Eder. Du bist das heilsame Gartenheil, du kannst den Schaden des Paradieses heilen. Du bist das löbliche Grundheil, du heilest von Grund aus unser Gewissen; du bist das gewünschte Kräutlein; „Heile allen Schaden. Herr, ich warte auf dein Heil, sage ich mit Jacob. Du bist mein Herr, mein gnädiger König, dein Scepter schütze mich. Du bist mein Hohepriester und Beichtvater, deine kräftige Fürbitte tröste mich, dein priesterlicher Segen absolviere mich. Du bist mein Prophet und Lehrer, deine wahrhastige Lehre weise mir den wahrhaftigen Weg zum ewigen Leben. Bei dem Thurm Eder hören auch die Hirten von lieblichen Zeichen, dabei sie dich zu Bethlehem finden und kennen können. Ach Herr JEsu, deine Geburt erwirbet mir auch die allerheiligsten Gnadenzeichen des Testaments. Denn meine Ohren können's nicht allein im Evangelio hören, sondern meine Augen können's auch in den hochwürdigen Sacramenten sehen, daß ich soll selig werden. Meine Ohren und Augen werden mir gefüllet, daß mir mein blödes Herz die große Freude, welche mir deine Geburt bringet, könne fassen! Ja die Engel singen klärlich bei dem Thurm Eder, was deine Geburt ausrichte. Ehre soll dein himmlischer Vater davon haben. Denn die Menschen rühmen nunmehr mit dankbarem Herzen die Ehre seiner Barmherzigkeit, die Ehre seiner Wahrheit, die Ehre seiner Weisheit, die Ehre seiner Leutseligkeit, die Ehre seiner unaussprechlichen Liebe gegen das menschliche Geschlecht. Die Menschen haben davon Friede mit Gott, Friede vor dem bösen Geist und Verdammniß, Friede vor ihrem unruhigen Gewissen, sie können sich sein zufrieden geben, in Frieden fahren, und das himmlische Friedland einnehmen. Dein Vater will an uns bußfertigen Sündern ein gnädiges Wohlgefallen tragen. Daran sollen wir absolvierte Sünder hinwieder ein besonderes Wohlgefallen haben, wir sollen einen rechten fröhlichen Muth bei solcher unverhofften Gnade führen, Freude und Wonne im Herzen fühlen und selig werten. Ja solcher Freude zu Ehren sollen wir Menschen auch ein gehorsames und demüthiges Wohlgefallen tragen an dem lieben Kreuz, das wir bei unserm Christenthum müssen erfahren. Diesen Trost hören bei dem Thurm Eder geringe Schäfer. Denn kein Mensch in der Welt soll für diesen Trost zu albern, zu geringe und einfältig seyn. Dies alles, was mir bei dem Thurm Eder von deiner Geburt wird gerühmt, das bringt meinem betrübten Herzen Trost und Freude. Gleich wie nun Jacob bei dem Thurm Eder seine Traurigkeit überwindet, also hilf, Herr JEsu, daß ich in meinem Elende mich mit meinem Herzen in diesen Ort schwinge, und was du allhier mir zu Trost vorgenommen, betrachte, und also meinem Kummer steure. Nun singe und klinge, liebes Herz, mit den heil. Engeln, und mit den Hirten, die Gott lobeten bei dem Thurm Eder: Ehre sei Gott in der Höhe, der um seines Sohns willen an uns ein gnädiges Wohlgefallen hat, und Friede mit uns armen Sündern auf Erden. Ja Freude in meinem unruhigen Herzen, und allen Menschen ein herzliches Wohlgefallen an allem dem, was uns das süße Kindlein JEsus, des himmlischen Vaters Benjamin, unser Ben-Oni, mit seiner allerheiligsten Geburt erworben hat, gelobet und geliebet, samt Gott, seinem himmlischen Vater und dem h. Geist in Ewigkeit! Amen. </w:t>
      </w:r>
    </w:p>
    <w:p w14:paraId="4D6E23F8" w14:textId="77777777" w:rsidR="00873C7C" w:rsidRDefault="00873C7C" w:rsidP="00873C7C">
      <w:pPr>
        <w:pStyle w:val="StandardWeb"/>
      </w:pPr>
      <w:r>
        <w:t xml:space="preserve">JESUS, Unser armes Christkindlein wird geboren zu Bethlehem, in einem kleinen Städtlein und in einem finstern Stall, ist um unsertwillen ein elender Ben-Oni und Schmerzenssohn gewesen und muß in die Zahl der armen Kindlein treten, auf daß wir durch seine Armuth reich würden. </w:t>
      </w:r>
    </w:p>
    <w:p w14:paraId="1566AFD9" w14:textId="77777777" w:rsidR="00873C7C" w:rsidRDefault="00873C7C" w:rsidP="00873C7C">
      <w:pPr>
        <w:pStyle w:val="StandardWeb"/>
      </w:pPr>
      <w:r>
        <w:t xml:space="preserve">Luk. 9. V. 58. JEsus sprach: Die Füchse haben Gruben und die Vögel unter dem Himmel haben Nester, aber des Menschen Sohn hat nicht, da er sein Haupt hinlege. </w:t>
      </w:r>
    </w:p>
    <w:p w14:paraId="1F74C7A3" w14:textId="77777777" w:rsidR="00873C7C" w:rsidRDefault="00873C7C" w:rsidP="00873C7C">
      <w:pPr>
        <w:pStyle w:val="StandardWeb"/>
      </w:pPr>
      <w:r>
        <w:t xml:space="preserve">Lieber Herr JEsu, du wurdest fürwahr mit Armuth gedrückt und gepresset, du wurdest geboren in großer Armuth, du lagst in einem fremden Kripplein, du lebtest in großer Armuth, du hattest nicht, wo du dein Haupt hinlegtest, du starbst in großer Armuth, nackt und bloß. Ob du wohl reich warst, so wurdest du doch arm um meinetwillen, auf daß ich durch deine Armuth reich würde. Des Herren Christi Armuth ist mein reiches Erbgut, Vater- und Muttertheil, sage ich mit Ambrosius. Der ist reich genug, der mit Christo arm ist; das ist, der bei seiner Armuth sich der Armuth Christi tröstet, und der Armuth Christi zu Ehren seine Armuth geduldig trägt. Herr JEsu. wie soll ich aber genugsam deine tiefe Demuth preisen? Du bist der große Ben-Jamin. und dennoch bist du um meiner Seligkeit willen ein elender Ben-Oni und Schmerzenssohn gewesen. Eben um die Gegend, da Ben-Jamin wird Ben-Oni genannt, daselbst bist du großer Ben-Jamin, Herr JEsu Christe, zum ersten ein dürftiger Ben-Oni und Schmerzenssohn worden, damit ich von den ewigen Schmerzen m möchte entlediget werden. Im Stall zu Bethlehem liegest du dürftiges Schmerzenssöhnlein in großer Armuth, damit ich an ewigen Gütern reich würde. Ach Herr JEsu, hilf, daß ich deiner Armuth zu Ehren in der Welt die liebe Armuth willig ertrage. Wer geistlich arm ist Christo zu Ehren, der ist reich genug. Du dürftiges Schmerzenssöhnlein, Herr JEsu, du hast kein eigen Krippelein, denn du musst mein Herz zu einem eignen Krippelein haben. Ach, du wollest meine Armuth nicht verschmähen. Ach, mein herzliebstes JEsulein, mach dir ein rein sanft Bettelein, zu ruhen in meines Herzens Schrein, daß ich nimmer vergesse dein. Davon ich allzeit fröhlich sey, zu springen, singen immer frei das rechte Susanine schon, von Herzensgrund den süßen Ton. Du liebstes Schmerzenssöhnlein, du zitterst in großer Kälte, damit wir in das ewige gewünschte Sommerland der ewigen Freude versetzt würden. Lieber JEsu, ich bin ein armes Bettelkind vor deinen Augen, ich bin elend und ohnmächtig, wie David, ich mangle der Gerechtigkeit und des Ruhmes, den ich billig haben sollte. Aber die Armen befehlen's dir, du bist der Waisen Helfer. Aus deiner Fülle haben wir Alle zu nehmen. Wird doch den Armen das Evangelium geprediget. Hören wir doch die fröhliche Botschaft heute am Christtage, daß du in lauter Armuth seyst geboren, damit wir an der Seele möchten reich werden, das Leben und volle Genüge haben. Du bist reich über alle deine armen Leute auf Erden, die dich anrufen. Dein unzähliches reiches Himmelgut helfe mir aus meiner geistlichen Armuth, so bin ich reich genug zum ewigen Leben. Also sagt St. Paulus: Ihr wisset die Gnade unsers Herrn JEsu Christi, daß, ob er wohl reich ist, ward ^er doch arm um euretwillen, auf daß ihr durch seine Armuth reich würdet. Also ist des Herrn JEsu Armuth mein reiches himmlisches Erbgut. Darum singen wir billig: Er ist auf Erden kommen arm, daß er unser sich erbarm und in dem Himmel mache reich, und seinen lieben Engeln gleich. Ach GOtt, wie reich tröstest du, die gänzlich sind verlassen. Lieber himmlischer Vater, wie groß ist deine Liebe; hat's doch ein Ansehen, als wenn du uns viel günstiger wärest, als deinem lieben Sohne, sintemal du deinen lieben Sohn in so viel Elend herab senkest, damit uns nur geholfen würde. Lieber Herr JEsu, wie süß ist dein Herz; scheinet's doch, als wenn du uns viel lieber hättest, als dich selber, wie viel schmerzliches Elend hast du über dich lassen gehen, daß nur unser verschonet würde. Darum soll das mein Trostgedanke und Lobgesang sein: Ehre sey Gott in der Höhe, und Friede auf Erden und allen Menschen ein Wohlgefallen an dem löblichen Freudenkindlein JEsu, welches uns armen Leuten zu Trost ist geboren, damit wir nicht allein bei gesundem Leben, sondern auch in allen Schmerzen, und endlich in unserm letzten Stündlein über seinen Weihnachtsschätzen fröhlich werden, singen und sagen: Das Heil ist unser Aller. Ei du süßer JEsu Christ, daß du Mensch geboren bist, behüt‘ uns vor der Hölle, und nimm uns in's ewige Leben! Amen! </w:t>
      </w:r>
    </w:p>
    <w:p w14:paraId="5E1B8DB5" w14:textId="77777777" w:rsidR="00873C7C" w:rsidRDefault="00873C7C" w:rsidP="00873C7C">
      <w:pPr>
        <w:pStyle w:val="StandardWeb"/>
      </w:pPr>
      <w:r>
        <w:t xml:space="preserve">JESUS, Der HErr, der Gott Himmels und der Erde, unser lieber Bruder, welcher aus den Lenden Abrahams kommen soll nach dem Fleisch. </w:t>
      </w:r>
    </w:p>
    <w:p w14:paraId="62183C42" w14:textId="77777777" w:rsidR="00873C7C" w:rsidRDefault="00873C7C" w:rsidP="00873C7C">
      <w:pPr>
        <w:pStyle w:val="StandardWeb"/>
      </w:pPr>
      <w:r>
        <w:t xml:space="preserve">Röm. 9. V. 5. </w:t>
      </w:r>
    </w:p>
    <w:p w14:paraId="56CC9235" w14:textId="77777777" w:rsidR="00873C7C" w:rsidRDefault="00873C7C" w:rsidP="00873C7C">
      <w:pPr>
        <w:pStyle w:val="StandardWeb"/>
      </w:pPr>
      <w:r>
        <w:t xml:space="preserve">Christus kommt her aus den (vortrefflichsten Erz) Vätern (und ist geboren) nach dem Fleisch, (nach seiner menschlichen Natur), der da ist (in Einigkeit der Person, wahrer) Gott über alles, (über alle Creaturen, deren Herr und Schöpfer Er ist) gelobet in Ewigkeit. Amen! Hebräer 2. V. 16. Denn Er nimmt (wahrlich) nirgend die Engel an sich, (es wird nirgends in der heiligen Schrift von dem Sohn Gottes gesagt, daß er der Engel Natur an sich nehmen würde) sondern den Samen Abrahä (wahre menschliche Natur aus dem Samen und Nachkommen Abrahams) nimmt er an sich (sintemal die heil. Schrift bezeuget, daß in dem Samen Abrahä, das ist, in dem Messias, aus Abrahams Geschlecht geboren, alle Völker auf Erden sollen gesegnet werden. Woraus denn genugsam erscheint, daß er unser Bruder werden soll.) </w:t>
      </w:r>
    </w:p>
    <w:p w14:paraId="0111DA1E" w14:textId="77777777" w:rsidR="00873C7C" w:rsidRDefault="00873C7C" w:rsidP="00873C7C">
      <w:pPr>
        <w:pStyle w:val="StandardWeb"/>
      </w:pPr>
      <w:r>
        <w:t xml:space="preserve">Ach Herr JEsu, wie viel muß an dir gelegen sein, weil dein himmlischer Vater so genau darauf trachtet, daß nicht allein deine Geburt, sondern auch deine Großeltern und dein Vaterland möge bekannt sein. </w:t>
      </w:r>
    </w:p>
    <w:p w14:paraId="24E962BA" w14:textId="77777777" w:rsidR="00873C7C" w:rsidRDefault="00873C7C" w:rsidP="00873C7C">
      <w:pPr>
        <w:pStyle w:val="StandardWeb"/>
      </w:pPr>
      <w:r>
        <w:t xml:space="preserve">Freilich ist an dir viel gelegen; all unser Heil und Seligkeit ist an dir gelegen, denn in dir füllen alle Geschlechter auf Erden gesegnet werden. Herr JEsu, du sollst aus Abrahams Samen geboren werden, darum mußt du ja wahrhaftiger Mensch sein. Habe Dank für die große Ehre, damit du uns arme Erdklößlein zierest. Du sollst aber alle Geschlechter auf Erden segnen, darum mußt du wahrer Gott sein; denn das sind lauter göttliche Werke. Das ist mein höchster Trutz, daß ich einen so großmächtigen Schutzherrn an dir habe. Du sollst segnen; dein Amt ist es, du sollst den Fluch, der auf die Sünde gefolget ist, wegnehmen, alles, was durch die Sünde böse worden, wieder zurecht bringen und gut machen. Deine Wohlthaten sind unaussprechlich, denn alle Geschlechter auf Erden, niemand ausgeschlossen, auch ich armer Sünder, soll dein genießen und durch dich selig werden. Ja Herr JEsu, du bist der versprochene Heiland der Welt, aus Abrahams Hüften nach dem Fleisch kommen, du bist der verheißene Samen Abraha, und bist wahrhaftig unser lieber Bruder und Blutsfreund worden. Ist doch dieses meine größte Ehre vor allen Creaturen, daß du wahre menschliche Natur aus Abrahams Nachkommen hast an dich genommen; gib daß ich mich dieser Ehre freue in Ewigkeit. Du bist aber nicht allein wahrer Mensch, sondern auch ein allwissender wahrer Gott; denn bei dir muß ja Abrahams Knecht, der seine Hand unter Abrahams Hüfte leget, schwören. Herr JEsu, du allwissender Gott, deine allwissende Gottheit ist mein höchster Trost, hilf, daß ich dieselbe nimmermehr verleugne. Du, HErr JEsu, fängst deinen Lauf an in der tiefsten Demuth und Niedrigkeit, und also büßest du unsern Hochmuth; aber du führst deine Werke doch hinaus, daß sich alle Welt darüber verwundern muß. Du demüthigest dich unter das keusche Herz der hochgelebten Jungfrau Maria, die doch dem Joseph ehelich versprochen und verlobet war, und liegst in einem verachteten Kripplein, in dem Thal des finstern Stalles zu Bethlehem, und reisest also fort zu deinem schweren Schultertragen, deine Herrschaft ist auf deiner Schulter, das ist deine Ehre und Herrlichkeit, daß du auf deiner breiten Schulter den Zorn Gottes, unsere Sünde und alle Strafen der Sünden hast weggetragen, und uns die verlorne Unschuld und das ewige Leben wieder gebracht und zugetragen hast. Habe Dank, Herr JEsu, du großer Schulter- und Schuld-Träger aller gläubigen Christen, daß du uns so richtig hast berichten lassen, was wir im Verstande wissen, im Herzen glauben, und mit dem Munde reden sollen von deiner Person, Amt und Wohlthaten, du bist von Ewigkeit ein großer Potentat gewesen, und bleibest Gott gelobet in Ewigkeit; du bist alt und klug genug: wer wollte dir nicht trauen? Du bist ein selbstständiger gebietender Herr, wir mögen freudig auf dich trotzen; du bist gleicher Macht, Majestät und Ehren, mit deinem himmlischen Vater und heiligen Geiste: mir mögen dich mit fröhlichem Gewissen anbeten. Du führest deinem Vater das Wort, ach rede mir's auch in Gnaden. Du bist von Ewigkeit her nicht allein gewesen, ach hole mich auch zu dir, damit ich bei dir sei in Ewigkeit; laß mich nicht allein in meinem Elende, sondern schütze mich. Du bist wahrer Gott, deine göttliche Allmacht bewahre mich. Du bist deines himmlischen Vaters Rath, dein weißer Rath helfe mir aus allen Nöthen. Du bist Schöpfer Himmels und der Erden, wir sind auch deine Creaturen; das Werk deiner Hände wollest du nicht verachten. In dir ist das Leben, ach behüte uns vor dem ewigen Tode. Du bist das Licht der Menschen, ach trage Licht und Trost in die Nacht meines Herzens. Du bist besser als alle Heiligen und Engel, darum will ich bei dir bleiben, leben und sterben. Du giebst uns Macht, Gottes Kinder zu werden, ach hilf, daß wir dich in wahrem Glauben aufnehmen, damit wir die Seligkeit erlangen. Du bist Gott und Mensch in einer Person, du bist unser nächster Blutsfreund. Du bist ein herrlicher Wundermann, ach laß mich deine Herrlichkeit auch sehen im Leben, im Tode und in alle Ewigkeit. Du bist der eingeborne Sohn vom Vater, der Erbe zum Himmel, ach theile mit mir in Gnaden. Du bist ein überfließendes Trostbrünnlein voller Gnade und Wahrheit, das frische Quellwasser deiner Liebe erhalte mich zum ewigen Leben. Amen! </w:t>
      </w:r>
    </w:p>
    <w:p w14:paraId="287D4B65" w14:textId="77777777" w:rsidR="00873C7C" w:rsidRDefault="00873C7C" w:rsidP="00873C7C">
      <w:pPr>
        <w:pStyle w:val="StandardWeb"/>
      </w:pPr>
      <w:r>
        <w:t xml:space="preserve">Das ewige Wort des himmlischen Vaters, der eingeborne Sohn vom Vater, welcher unser Bruder und Blutsfreund worden, der gerühmte Trostbrunn der ganzen Christenheit, voller Gnade und Wahrheit, gebe mir und allen frommen Christen Macht, Kinder Gottes zu werden, er schenke uns das ewige Leben (denn in ihm ist das Leben), damit wir 'seine Herrlichkeit sehen, und ihn herrlich mit Freuden ewig preisen! Amen! </w:t>
      </w:r>
    </w:p>
    <w:p w14:paraId="69C22E27" w14:textId="77777777" w:rsidR="00873C7C" w:rsidRDefault="00873C7C" w:rsidP="00873C7C">
      <w:pPr>
        <w:pStyle w:val="StandardWeb"/>
      </w:pPr>
      <w:r>
        <w:t xml:space="preserve">JESUS, Das löbliche, süße, neugeborne Freudenkindlein, unsres Herzens größter Schatz, unsres Mundes schönster Ruhm, unsres Lebens bester Trutz, unsres Leibes gewissester Schutz, unsres Todes höchster Trost, unsrer Seelen theure werthe Krone, welches allen gläubigen Christen durch seine Geburt. Friede und Freude auf Erden, und Ehr und Gut im Himmel hat bescheeret. </w:t>
      </w:r>
    </w:p>
    <w:p w14:paraId="59718929" w14:textId="77777777" w:rsidR="00873C7C" w:rsidRDefault="00873C7C" w:rsidP="00873C7C">
      <w:pPr>
        <w:pStyle w:val="StandardWeb"/>
      </w:pPr>
      <w:r>
        <w:t xml:space="preserve">1. Timoth. 3. V. 16. Kündlich groß ist das gottselige Geheimniß (die Lehre des Evangelii, welche, wie jedermann bekennen muß, aller Vernunft sonst verborgen, und doch nöthig zu wissen ist, wenn man gottselig sein, das ist, ,recht glauben, leben und selig werden will, welcher Lehre Summa hierin besteht.) Gott ist geoffenbart im Fleisch (Gottes Sohn ist ein wahrer Mensch worden, und hat in solchem seinen angenommenen Fleisch sich sehen und begreifen lassen), gerechtfertigt im Geist (Er ist wider seine Lästerer für den wahrhaftigen Gott und verheissenen Messias in allen Stücken, welche von dem Messias durch die Propheten geweissaget waren, erklärt und bewährt worden vom heil. Geist), erschienen den Engeln (die sich haben sehen und hören lassen vor und nach seiner Empfängniß, Geburt, Versuchung, bei seinem Todeskampf im Garten, Auferstehung und Himmelfahrt), gepredigt den Heiden, (welche samt den Juden durch die Lehre des Evangelii zu seinem Reiche berufen worden), geglaubet von der Welt (es ist in der ganzen Welt erkannt, daß dieser Christus der einige Heiland sei), aufgenommen in die Herrlichkeit (aufgefahren gen Himmel und sitzet zur rechten Hand Gottes). </w:t>
      </w:r>
    </w:p>
    <w:p w14:paraId="73A7DD22" w14:textId="77777777" w:rsidR="00873C7C" w:rsidRDefault="00873C7C" w:rsidP="00873C7C">
      <w:pPr>
        <w:pStyle w:val="StandardWeb"/>
      </w:pPr>
      <w:r>
        <w:t xml:space="preserve">Das Kindlein großer Freude, unser neugeborner Seligmacher JEsus, welcher durch seine Geburt uns Engel an die Seite gesetzet, den Himmel aufgeschlossen, und das Herz mit klarem Trost gefüllet, daneben auch ewige himmlische Klarheit unserm Leibe erworben, ja welcher die Furcht unsres Gewissens weggenommen, und dagegen große Freude mitgebracht hat, und unser Heiland, Tröster, König, Hohepriester, Herr und Versorger sein will, helfe, daß wir dieser seligen Weihnachtsschätze nimmermehr vergessen, sondern Gott loben und dankbar sein, nicht verzagen, sondern uns zufrieden geben und glauben, daß Gott mit uns zufrieden sei. Er verleihe, daß wir ein herzlich Wohlgefallen tragen, nicht allein an unserer vollen Christbürde, sondern auch an neuer Frömmigkeit, so wohl auch an dem lieben heiligen Kreuzrüthlein, das er gemeiniglich pflegt darauf zu stecken; er regiere unsere Herzen, daß wir ihn mit den andächtigen Hirten, mit Ernst in seinem Wort und heil. Sacramenten suchen, in wahrem Glauben finden und seine Ehre, so viel möglich, helfen ausbreiten, und mit dem dankbaren Landvolke im Evangelio uns herzlich über seine Gnade und Liebe wundern, nach Maria Exempel aber alles, was wir heute gehöret, behalten und in unsern Herzen bewegen, damit wir also unseren süßen Weihnachtstrost mit einem löblichen, dankbaren Weihnachtsleben zieren. Ehre sei Gott dem himmlischen Vater, der sein Herz mit uns getheilt, und seinen liebsten Sohn uns geschenket hat; Ehre sei dem Herrn JEsu Christo, welcher unser lieber Herzbruder Bluts- und Muthsfreund worden, und große Freude uns hat verkündigen lassen; Ehre sei Gott dem heil. Geist, welcher das liebe JEsulein in das Kripplein unsers Herzens gelegt, und mit seiner herrlichen Süßigkeit verklärt hat; Friede unserm Herzen, daß wir nimmermehr verzagen, und allen Menschen ein herzliches Wohlgefallen an dem lieben Jesu, auch an seinem Kreuz, das er mitbringet, so wohl auch an neuer Frömmigkeit, daß bei uns darauf folge lauter ewige Seligkeit! Amen! </w:t>
      </w:r>
    </w:p>
    <w:p w14:paraId="09DB4922" w14:textId="77777777" w:rsidR="00873C7C" w:rsidRDefault="00873C7C" w:rsidP="00873C7C">
      <w:pPr>
        <w:pStyle w:val="berschrift1"/>
      </w:pPr>
      <w:r>
        <w:t>Mathesius, Johannes - Auf den Christtage</w:t>
      </w:r>
    </w:p>
    <w:p w14:paraId="3C91407E" w14:textId="77777777" w:rsidR="00873C7C" w:rsidRDefault="00873C7C" w:rsidP="00873C7C">
      <w:pPr>
        <w:pStyle w:val="StandardWeb"/>
      </w:pPr>
      <w:r>
        <w:rPr>
          <w:rStyle w:val="Fett"/>
          <w:rFonts w:eastAsiaTheme="majorEastAsia"/>
        </w:rPr>
        <w:t>Vom ewigen wesen des Sons Gottes/ auß dem Euangelio Johannis. 1. Psalm.2. und 110.</w:t>
      </w:r>
      <w:r>
        <w:t xml:space="preserve"> </w:t>
      </w:r>
    </w:p>
    <w:p w14:paraId="2B6402E2" w14:textId="77777777" w:rsidR="00873C7C" w:rsidRDefault="00873C7C" w:rsidP="00873C7C">
      <w:pPr>
        <w:pStyle w:val="StandardWeb"/>
      </w:pPr>
      <w:r>
        <w:rPr>
          <w:rStyle w:val="Fett"/>
          <w:rFonts w:eastAsiaTheme="majorEastAsia"/>
        </w:rPr>
        <w:t>Ich glaube an Jesum Christum/ Gottes einigen Sone.</w:t>
      </w:r>
      <w:r>
        <w:t xml:space="preserve"> </w:t>
      </w:r>
    </w:p>
    <w:p w14:paraId="36CF5B2A" w14:textId="77777777" w:rsidR="00873C7C" w:rsidRDefault="00873C7C" w:rsidP="00873C7C">
      <w:pPr>
        <w:pStyle w:val="berschrift2"/>
      </w:pPr>
      <w:r>
        <w:t>Die erst Predig.</w:t>
      </w:r>
    </w:p>
    <w:p w14:paraId="4BE9238A" w14:textId="77777777" w:rsidR="00873C7C" w:rsidRDefault="00873C7C" w:rsidP="00873C7C">
      <w:pPr>
        <w:pStyle w:val="StandardWeb"/>
      </w:pPr>
      <w:r>
        <w:t xml:space="preserve">IM anfang war das wort/ vnnd das wort war bey Gott/ vnnd Gott war das wort/ dasselbige war im anfang bey Gott. Alle ding sind durch das selbige gemacht/ vnnd one dz selbige ist nichts gemacht/ was gemacht ist. In ihm war das leben/ Vnnd das leben war das liecht der menschen/ vnnd das liecht scheinet inn der finsternus/ vnd die finsternus habens nicht begriffen. </w:t>
      </w:r>
    </w:p>
    <w:p w14:paraId="4A053156" w14:textId="77777777" w:rsidR="00873C7C" w:rsidRDefault="00873C7C" w:rsidP="00873C7C">
      <w:pPr>
        <w:pStyle w:val="StandardWeb"/>
      </w:pPr>
      <w:r>
        <w:t xml:space="preserve">Es ward ein Mensch von Gott gesandt, der hieß Johannes. Der selbige kam zum zeugnus/ das er von dem liecht zeugete/ auff das sie alle durch ihn glaubten. Er war nicht das liecht/ sonder das er zeugete von dem liecht. </w:t>
      </w:r>
    </w:p>
    <w:p w14:paraId="44427FAB" w14:textId="77777777" w:rsidR="00873C7C" w:rsidRDefault="00873C7C" w:rsidP="00873C7C">
      <w:pPr>
        <w:pStyle w:val="StandardWeb"/>
      </w:pPr>
      <w:r>
        <w:t xml:space="preserve">Das war das warhafftige liecht/ welchs alle Menschen erleuchtet die in dise welt kommen. Es war inn der welt/ vnnd die welt ist durch das selbige gemacht/ vnnd die welt kante es nicht. Er kam in sein eigenthumb/ vnd die seinen namen jn nicht auff/ wie vil jn aber auffnamen/ denen gab er macht Gottes kinder zu werden/ die an seinen namen glauben. Welche nicht von dem geblüt/ noch von dem willen des fleysches/ noch von dem willen eines Mannes/ sondern von Gott geboren sind. </w:t>
      </w:r>
    </w:p>
    <w:p w14:paraId="46288B47" w14:textId="77777777" w:rsidR="00873C7C" w:rsidRDefault="00873C7C" w:rsidP="00873C7C">
      <w:pPr>
        <w:pStyle w:val="StandardWeb"/>
      </w:pPr>
      <w:r>
        <w:t xml:space="preserve">Vnd das wort ward fleisch/ vnd wonet vnter vns. Vnd wir sahen seine herrligkeit/ eine herrligkeyt als des eingebornen Sons vom Vater/ voller gnade vnnd warheyt. </w:t>
      </w:r>
    </w:p>
    <w:p w14:paraId="1C73F990" w14:textId="77777777" w:rsidR="00873C7C" w:rsidRDefault="00873C7C" w:rsidP="00873C7C">
      <w:pPr>
        <w:pStyle w:val="StandardWeb"/>
      </w:pPr>
      <w:r>
        <w:rPr>
          <w:rStyle w:val="Fett"/>
          <w:rFonts w:eastAsiaTheme="majorEastAsia"/>
        </w:rPr>
        <w:t>Sage mir ein stück auß disem Euangelio?</w:t>
      </w:r>
      <w:r>
        <w:t xml:space="preserve"> </w:t>
      </w:r>
    </w:p>
    <w:p w14:paraId="2839C9D4" w14:textId="77777777" w:rsidR="00873C7C" w:rsidRDefault="00873C7C" w:rsidP="00873C7C">
      <w:pPr>
        <w:pStyle w:val="StandardWeb"/>
      </w:pPr>
      <w:r>
        <w:t xml:space="preserve">Im anfang war das wort/ vnnd das wort war bey Gott/ vnd Gott war das wort/ das selbige war im anfang bey Gott. </w:t>
      </w:r>
    </w:p>
    <w:p w14:paraId="4C008C8D" w14:textId="77777777" w:rsidR="00873C7C" w:rsidRDefault="00873C7C" w:rsidP="00873C7C">
      <w:pPr>
        <w:pStyle w:val="StandardWeb"/>
      </w:pPr>
      <w:r>
        <w:rPr>
          <w:rStyle w:val="Fett"/>
          <w:rFonts w:eastAsiaTheme="majorEastAsia"/>
        </w:rPr>
        <w:t>Von wem lautet diser Text?</w:t>
      </w:r>
      <w:r>
        <w:t xml:space="preserve"> </w:t>
      </w:r>
    </w:p>
    <w:p w14:paraId="4C1CE273" w14:textId="77777777" w:rsidR="00873C7C" w:rsidRDefault="00873C7C" w:rsidP="00873C7C">
      <w:pPr>
        <w:pStyle w:val="StandardWeb"/>
      </w:pPr>
      <w:r>
        <w:t xml:space="preserve">VON Gottes eingebornen Sone vnserm lieben Herren Jesu Christo/ welcher vnser fleisch an sich genommen hat/ nach anfang der welt 3962. jar. </w:t>
      </w:r>
    </w:p>
    <w:p w14:paraId="0B283ED5" w14:textId="77777777" w:rsidR="00873C7C" w:rsidRDefault="00873C7C" w:rsidP="00873C7C">
      <w:pPr>
        <w:pStyle w:val="StandardWeb"/>
      </w:pPr>
      <w:r>
        <w:rPr>
          <w:rStyle w:val="Fett"/>
          <w:rFonts w:eastAsiaTheme="majorEastAsia"/>
        </w:rPr>
        <w:t>Warumb nennet der Euangelist den Son Gottes/ ein wort?</w:t>
      </w:r>
      <w:r>
        <w:t xml:space="preserve"> </w:t>
      </w:r>
    </w:p>
    <w:p w14:paraId="21FF17D2" w14:textId="77777777" w:rsidR="00873C7C" w:rsidRDefault="00873C7C" w:rsidP="00873C7C">
      <w:pPr>
        <w:pStyle w:val="StandardWeb"/>
      </w:pPr>
      <w:r>
        <w:t xml:space="preserve">Damit er rede wie die schrifft redet/ Denn Moses schreibet auch Genesis am 1. das gott alles durchs sprechen geschaffen hat. Vnd der 33. Psalm singet: Durchs wort des Herrn sind die Himel gemacht. </w:t>
      </w:r>
    </w:p>
    <w:p w14:paraId="52418DBB" w14:textId="77777777" w:rsidR="00873C7C" w:rsidRDefault="00873C7C" w:rsidP="00873C7C">
      <w:pPr>
        <w:pStyle w:val="StandardWeb"/>
      </w:pPr>
      <w:r>
        <w:t xml:space="preserve">Zum andern/ weyl diser Sone auß des Vatters hertzen liecht vnd glantz/ zu einer eigenen person geborn/ vnnd hat des Vattern wort vnd beuelch/ als ein einiger Dolmetscher vnd Legat der heyligen Dreyfaltigkeyt gefüret/ nennet er den son Gottes/ das ewige wort des lebens/ Zu vnterscheid des mündtlichen vnd gepredigten wortes. </w:t>
      </w:r>
    </w:p>
    <w:p w14:paraId="37E732D9" w14:textId="77777777" w:rsidR="00873C7C" w:rsidRDefault="00873C7C" w:rsidP="00873C7C">
      <w:pPr>
        <w:pStyle w:val="StandardWeb"/>
      </w:pPr>
      <w:r>
        <w:rPr>
          <w:rStyle w:val="Fett"/>
          <w:rFonts w:eastAsiaTheme="majorEastAsia"/>
        </w:rPr>
        <w:t>Erklere mir die wort im Text/ fein richtig vnd einfeltig?</w:t>
      </w:r>
      <w:r>
        <w:t xml:space="preserve"> </w:t>
      </w:r>
    </w:p>
    <w:p w14:paraId="3B968899" w14:textId="77777777" w:rsidR="00873C7C" w:rsidRDefault="00873C7C" w:rsidP="00873C7C">
      <w:pPr>
        <w:pStyle w:val="StandardWeb"/>
      </w:pPr>
      <w:r>
        <w:t xml:space="preserve">Im anfang) Da alle creaturen geschaffen wurden/ da war schon das wort/ der Son Gottes/ Denn er hat seine herrligkeyt vnd person gehabt/ ehe der welt grund geleget wardt/ Johan.17. Psalmo 68. vnd von ewigkeyt. </w:t>
      </w:r>
    </w:p>
    <w:p w14:paraId="1903204A" w14:textId="77777777" w:rsidR="00873C7C" w:rsidRDefault="00873C7C" w:rsidP="00873C7C">
      <w:pPr>
        <w:pStyle w:val="StandardWeb"/>
      </w:pPr>
      <w:r>
        <w:rPr>
          <w:rStyle w:val="Fett"/>
          <w:rFonts w:eastAsiaTheme="majorEastAsia"/>
        </w:rPr>
        <w:t>Vnd das wort war bey Gott.</w:t>
      </w:r>
      <w:r>
        <w:t xml:space="preserve"> </w:t>
      </w:r>
    </w:p>
    <w:p w14:paraId="27FA6E08" w14:textId="77777777" w:rsidR="00873C7C" w:rsidRDefault="00873C7C" w:rsidP="00873C7C">
      <w:pPr>
        <w:pStyle w:val="StandardWeb"/>
      </w:pPr>
      <w:r>
        <w:t xml:space="preserve">Das ist/ Der Vatter hat sich mit seinem lieben Sone besprochen vnd berathschlaget/ in dem verborgenen rath der heyligen Dreyfaltigkeyt/ von der erschaffung vnd erhaltung aller creaturen/ vnd von dem höchsten vnd wunderbarlichsten wercke Gottes/ der menschwerdung vnd erlösung des menschlichen geschlechtes/ Psalom 2. vnnd 110. Johan. 16. Gene. 1. </w:t>
      </w:r>
    </w:p>
    <w:p w14:paraId="4D5BF6C2" w14:textId="77777777" w:rsidR="00873C7C" w:rsidRDefault="00873C7C" w:rsidP="00873C7C">
      <w:pPr>
        <w:pStyle w:val="StandardWeb"/>
      </w:pPr>
      <w:r>
        <w:rPr>
          <w:rStyle w:val="Fett"/>
          <w:rFonts w:eastAsiaTheme="majorEastAsia"/>
        </w:rPr>
        <w:t>Vnd Gott war das wort.</w:t>
      </w:r>
      <w:r>
        <w:t xml:space="preserve"> </w:t>
      </w:r>
    </w:p>
    <w:p w14:paraId="5C163FC0" w14:textId="77777777" w:rsidR="00873C7C" w:rsidRDefault="00873C7C" w:rsidP="00873C7C">
      <w:pPr>
        <w:pStyle w:val="StandardWeb"/>
      </w:pPr>
      <w:r>
        <w:t xml:space="preserve">Das ist/ Das wort (denn also sol der Text geordnet werden) war Gott, das ist/ der Sone Gottes/ welchen der Vatter auß dem einigen Göttlichen wesen gezeuget hatte/ der war auch warer vnd natürlicher Gott/ eben der natur vnnd substantz/ welcher der Vatter ist/ ob der Son wol ein andere vnd eigene person war. </w:t>
      </w:r>
    </w:p>
    <w:p w14:paraId="5C988955" w14:textId="77777777" w:rsidR="00873C7C" w:rsidRDefault="00873C7C" w:rsidP="00873C7C">
      <w:pPr>
        <w:pStyle w:val="StandardWeb"/>
      </w:pPr>
      <w:r>
        <w:rPr>
          <w:rStyle w:val="Fett"/>
          <w:rFonts w:eastAsiaTheme="majorEastAsia"/>
        </w:rPr>
        <w:t>Vnd das selbige war im anfang bey Gott.</w:t>
      </w:r>
      <w:r>
        <w:t xml:space="preserve"> </w:t>
      </w:r>
    </w:p>
    <w:p w14:paraId="62D960E3" w14:textId="77777777" w:rsidR="00873C7C" w:rsidRDefault="00873C7C" w:rsidP="00873C7C">
      <w:pPr>
        <w:pStyle w:val="StandardWeb"/>
      </w:pPr>
      <w:r>
        <w:t xml:space="preserve">Das ist/ diser Sone hat ein eygene person/ Darumb wirt er seines persönlichen wesens (das selbige) genennet/ vnnd ist keine erschaffene person/ vor allen Creaturen auß nichts gemacht/ Sondern er war von ewigkeyt der eingeborne vnnd Göttliche Son Gottes. </w:t>
      </w:r>
    </w:p>
    <w:p w14:paraId="4866CA98" w14:textId="77777777" w:rsidR="00873C7C" w:rsidRDefault="00873C7C" w:rsidP="00873C7C">
      <w:pPr>
        <w:pStyle w:val="StandardWeb"/>
      </w:pPr>
      <w:r>
        <w:rPr>
          <w:rStyle w:val="Fett"/>
          <w:rFonts w:eastAsiaTheme="majorEastAsia"/>
        </w:rPr>
        <w:t>Warzu dienet mir dieser Artickel/ Das Jesus der ewige Son Gottes ist?</w:t>
      </w:r>
      <w:r>
        <w:t xml:space="preserve"> </w:t>
      </w:r>
    </w:p>
    <w:p w14:paraId="2A76F2CD" w14:textId="77777777" w:rsidR="00873C7C" w:rsidRDefault="00873C7C" w:rsidP="00873C7C">
      <w:pPr>
        <w:pStyle w:val="StandardWeb"/>
      </w:pPr>
      <w:r>
        <w:t xml:space="preserve">Damit ich seinem worte/ so er mir auß seines Vatern schoß/ vnd dem rath der heyligen Dreyfaltigkeyt hat herfür bracht/ deste gewisser glauben könne/ vnnd sein leyden vnnd sterben im fleysch deste höher achten/ vnd des gewiß sein/ das sein opffer/ fürbit vnnd schutz/ eine völlige genugthuung für alle meine sünde/ vnd krefftiges gebete vnd allmechtige hülffe sey/ wider welt/ tode vnd alle Teuffel/ vnd das ich in krafft dises Johannis Euangelion/ für aller Türckischer vnd Jüdischer zauberey/ verwaret sey. </w:t>
      </w:r>
    </w:p>
    <w:p w14:paraId="304D6430" w14:textId="77777777" w:rsidR="00873C7C" w:rsidRDefault="00873C7C" w:rsidP="00873C7C">
      <w:pPr>
        <w:pStyle w:val="berschrift2"/>
      </w:pPr>
      <w:r>
        <w:t>Die ander Weynachtpredigt/...</w:t>
      </w:r>
    </w:p>
    <w:p w14:paraId="24094461" w14:textId="77777777" w:rsidR="00873C7C" w:rsidRDefault="00873C7C" w:rsidP="00873C7C">
      <w:pPr>
        <w:pStyle w:val="StandardWeb"/>
      </w:pPr>
      <w:r>
        <w:rPr>
          <w:rStyle w:val="Fett"/>
          <w:rFonts w:eastAsiaTheme="majorEastAsia"/>
        </w:rPr>
        <w:t>ausz dem Euangelio Johan. 1. Von den zweyen grossen wercken des Sons Gottes/ Der erschöpffung der Welt/ vnd erlösung Menschliches geschlechtes/ Johan. 1. Psalm. 33. vnd 78.</w:t>
      </w:r>
      <w:r>
        <w:t xml:space="preserve"> </w:t>
      </w:r>
    </w:p>
    <w:p w14:paraId="129106E5" w14:textId="77777777" w:rsidR="00873C7C" w:rsidRDefault="00873C7C" w:rsidP="00873C7C">
      <w:pPr>
        <w:pStyle w:val="StandardWeb"/>
      </w:pPr>
      <w:r>
        <w:rPr>
          <w:rStyle w:val="Fett"/>
          <w:rFonts w:eastAsiaTheme="majorEastAsia"/>
        </w:rPr>
        <w:t>Ich glaube an Jhesum Christum vnsern Herren/ schöpffer vnd erlöser.</w:t>
      </w:r>
      <w:r>
        <w:t xml:space="preserve"> </w:t>
      </w:r>
    </w:p>
    <w:p w14:paraId="60C247DF" w14:textId="77777777" w:rsidR="00873C7C" w:rsidRDefault="00873C7C" w:rsidP="00873C7C">
      <w:pPr>
        <w:pStyle w:val="StandardWeb"/>
      </w:pPr>
      <w:r>
        <w:rPr>
          <w:rStyle w:val="Fett"/>
          <w:rFonts w:eastAsiaTheme="majorEastAsia"/>
        </w:rPr>
        <w:t>Wie lautet der Text ferner im Johanne?</w:t>
      </w:r>
      <w:r>
        <w:t xml:space="preserve"> </w:t>
      </w:r>
    </w:p>
    <w:p w14:paraId="184C1732" w14:textId="77777777" w:rsidR="00873C7C" w:rsidRDefault="00873C7C" w:rsidP="00873C7C">
      <w:pPr>
        <w:pStyle w:val="StandardWeb"/>
      </w:pPr>
      <w:r>
        <w:t xml:space="preserve">Alle ding sind durch das selbige gemacht/ vnnd one das selbige ist nichts gemacht/ das gemacht ist/ In jm war das leben/ vnnd das leben war das liecht der menschen/ vnd scheinet in die finsternus. </w:t>
      </w:r>
    </w:p>
    <w:p w14:paraId="3A22A332" w14:textId="77777777" w:rsidR="00873C7C" w:rsidRDefault="00873C7C" w:rsidP="00873C7C">
      <w:pPr>
        <w:pStyle w:val="StandardWeb"/>
      </w:pPr>
      <w:r>
        <w:rPr>
          <w:rStyle w:val="Fett"/>
          <w:rFonts w:eastAsiaTheme="majorEastAsia"/>
        </w:rPr>
        <w:t>Waruon redet diser Text?</w:t>
      </w:r>
      <w:r>
        <w:t xml:space="preserve"> </w:t>
      </w:r>
    </w:p>
    <w:p w14:paraId="5DDB7A52" w14:textId="77777777" w:rsidR="00873C7C" w:rsidRDefault="00873C7C" w:rsidP="00873C7C">
      <w:pPr>
        <w:pStyle w:val="StandardWeb"/>
      </w:pPr>
      <w:r>
        <w:t xml:space="preserve">VOn dem amptpe vnnd den zweyen grösten wercken/ des eingebornen sons Gottes/ Nemlich/ das er sampt dem Vatter vnnd heyligen Geyste/ alle dinge erschaffen vnd erhalten/ vnnd wircke für vnd für mit dem Vatter/ vnd hat selber alles gethan vnd außgericht/ was im alten Testament wunderbarlich geschehen ist/ vnnd das er das leben/ dem armen menchlichen geschlechte durch sich selbs hat widerbracht/ vnd im mündtlichen worte/ welches da ist das liecht/ das inn der finstern welt leuchtet 2. Petri 1. vns newgeboren vnnd zu kindern Gottes gemacht. </w:t>
      </w:r>
    </w:p>
    <w:p w14:paraId="47F08EBB" w14:textId="77777777" w:rsidR="00873C7C" w:rsidRDefault="00873C7C" w:rsidP="00873C7C">
      <w:pPr>
        <w:pStyle w:val="StandardWeb"/>
      </w:pPr>
      <w:r>
        <w:rPr>
          <w:rStyle w:val="Fett"/>
          <w:rFonts w:eastAsiaTheme="majorEastAsia"/>
        </w:rPr>
        <w:t>Erklere mir die Wort im Text fein deutlich.</w:t>
      </w:r>
      <w:r>
        <w:t xml:space="preserve"> </w:t>
      </w:r>
    </w:p>
    <w:p w14:paraId="72A067D5" w14:textId="77777777" w:rsidR="00873C7C" w:rsidRDefault="00873C7C" w:rsidP="00873C7C">
      <w:pPr>
        <w:pStyle w:val="StandardWeb"/>
      </w:pPr>
      <w:r>
        <w:rPr>
          <w:rStyle w:val="Hervorhebung"/>
          <w:rFonts w:eastAsiaTheme="majorEastAsia"/>
        </w:rPr>
        <w:t>Alle ding</w:t>
      </w:r>
      <w:r>
        <w:br/>
        <w:t xml:space="preserve">Das ist/ alle Creaturen in Himel vnd Erden/ sichtig vnnd vnsichtig/ sind durchs wort des Herrn gemacht/ vnd werden ierlich in krafft dises Sons Gottes geschaffen vnd erhalten/ vnnd alle wunderthaten im alten Testament sind auch durch den Son gemacht. </w:t>
      </w:r>
    </w:p>
    <w:p w14:paraId="0EBC56A9" w14:textId="77777777" w:rsidR="00873C7C" w:rsidRDefault="00873C7C" w:rsidP="00873C7C">
      <w:pPr>
        <w:pStyle w:val="StandardWeb"/>
      </w:pPr>
      <w:r>
        <w:t xml:space="preserve">Denn eben das selbige wort/ hat Enoch inn das ewige leben versetzet/ Noah den Regenbogen gegeben/ Mosen in seinem körblein erhalten/ die Israeliten durchs rote Meere gefüret/ 1. Corint. 10. Josua beschützet/ Samson gestercket/ Dauid in seinem elende/ Daniel in der lebengruben bewaret. </w:t>
      </w:r>
    </w:p>
    <w:p w14:paraId="6A5543AB" w14:textId="77777777" w:rsidR="00873C7C" w:rsidRDefault="00873C7C" w:rsidP="00873C7C">
      <w:pPr>
        <w:pStyle w:val="StandardWeb"/>
      </w:pPr>
      <w:r>
        <w:rPr>
          <w:rStyle w:val="Hervorhebung"/>
          <w:rFonts w:eastAsiaTheme="majorEastAsia"/>
        </w:rPr>
        <w:t>In im war das leben.</w:t>
      </w:r>
      <w:r>
        <w:br/>
        <w:t xml:space="preserve">Das ist/ da Adam durch sein ungehorsam den ewigen todt/ vber das menschliche geschlecht/ wie ein sündflut fürete/ hat diser Sone/ in welchem das leben wesentlich war/ den tode verschlungen/ vnd das leben/ dem armen menschlichen geschlechte widerbracht/ vnd auß gnaden geschencket. </w:t>
      </w:r>
    </w:p>
    <w:p w14:paraId="6411F2C0" w14:textId="77777777" w:rsidR="00873C7C" w:rsidRDefault="00873C7C" w:rsidP="00873C7C">
      <w:pPr>
        <w:pStyle w:val="StandardWeb"/>
      </w:pPr>
      <w:r>
        <w:rPr>
          <w:rStyle w:val="Hervorhebung"/>
          <w:rFonts w:eastAsiaTheme="majorEastAsia"/>
        </w:rPr>
        <w:t>Vnnd das leben war das liecht der Menschen.</w:t>
      </w:r>
      <w:r>
        <w:br/>
        <w:t xml:space="preserve">Das ist/ Da alle welt ovm Teuffel geschendet, vnd verblendet warn/ vnd hette in ewiger finsternus vnd schatten des todes wandeln müssen/ hat diser Son Gottes ein liecht angezündet/ vnnd auff den rechten leuchter gestecket/ wie im tabernackel vorgebildet/ damit wir ein liecht hetten für vnsere füß/ vnd könden Gottes genedigen willen in seinem Sone erkennen/ vnnd in solchem liechte wandeln vnd ewig selig werden 2. Petri. 1. </w:t>
      </w:r>
    </w:p>
    <w:p w14:paraId="1F9AA4B7" w14:textId="77777777" w:rsidR="00873C7C" w:rsidRDefault="00873C7C" w:rsidP="00873C7C">
      <w:pPr>
        <w:pStyle w:val="StandardWeb"/>
      </w:pPr>
      <w:r>
        <w:rPr>
          <w:rStyle w:val="Fett"/>
          <w:rFonts w:eastAsiaTheme="majorEastAsia"/>
        </w:rPr>
        <w:t>Warzu dienet mir solcher Artickel?</w:t>
      </w:r>
      <w:r>
        <w:t xml:space="preserve"> </w:t>
      </w:r>
    </w:p>
    <w:p w14:paraId="0AADC8B7" w14:textId="77777777" w:rsidR="00873C7C" w:rsidRDefault="00873C7C" w:rsidP="00873C7C">
      <w:pPr>
        <w:pStyle w:val="StandardWeb"/>
      </w:pPr>
      <w:r>
        <w:t xml:space="preserve">Das mein glaube auß solchen texten gestercket vnd ich vergewisset werde/ das mein Herre Christus ein allmechtiger Son Gottes ist/ vnd der seligmacher der gantzen welt/ vnnd das brennende liecht des Euangelii mit hertzlicher zuuersicht ergreiffe vnd anneme. </w:t>
      </w:r>
    </w:p>
    <w:p w14:paraId="47F9CBDA" w14:textId="77777777" w:rsidR="00873C7C" w:rsidRDefault="00873C7C" w:rsidP="00873C7C">
      <w:pPr>
        <w:pStyle w:val="StandardWeb"/>
      </w:pPr>
      <w:r>
        <w:t xml:space="preserve">Denn alle die an dises wort/ Son/ leben vnnd liecht von hertzen glauben/ die sind kinder vnd erben Gottes brüder vnd miterben Jesu Christi/tempel des heyligen Geystes/ vnnd haben das ewige leben/ Johan. 17. </w:t>
      </w:r>
    </w:p>
    <w:p w14:paraId="550E4CF3" w14:textId="77777777" w:rsidR="00873C7C" w:rsidRDefault="00873C7C" w:rsidP="00873C7C">
      <w:pPr>
        <w:pStyle w:val="berschrift2"/>
      </w:pPr>
      <w:r>
        <w:t>Die dritte Weynachtpredigt ...</w:t>
      </w:r>
    </w:p>
    <w:p w14:paraId="20AAEF8E" w14:textId="77777777" w:rsidR="00873C7C" w:rsidRDefault="00873C7C" w:rsidP="00873C7C">
      <w:pPr>
        <w:pStyle w:val="StandardWeb"/>
      </w:pPr>
      <w:r>
        <w:rPr>
          <w:rStyle w:val="Fett"/>
          <w:rFonts w:eastAsiaTheme="majorEastAsia"/>
        </w:rPr>
        <w:t>… Von der menschwerdung vnd herrlicher beywonung Jesu Christi/ Johan. 1. Psal. 45. vnd 110.</w:t>
      </w:r>
      <w:r>
        <w:t xml:space="preserve"> </w:t>
      </w:r>
    </w:p>
    <w:p w14:paraId="58B4D5EE" w14:textId="77777777" w:rsidR="00873C7C" w:rsidRDefault="00873C7C" w:rsidP="00873C7C">
      <w:pPr>
        <w:pStyle w:val="StandardWeb"/>
      </w:pPr>
      <w:r>
        <w:t xml:space="preserve">Ich glaube an Jhesum Christum/ geborn ausz Maria der Junckfrawen. </w:t>
      </w:r>
    </w:p>
    <w:p w14:paraId="2C7FDFE8" w14:textId="77777777" w:rsidR="00873C7C" w:rsidRDefault="00873C7C" w:rsidP="00873C7C">
      <w:pPr>
        <w:pStyle w:val="StandardWeb"/>
      </w:pPr>
      <w:r>
        <w:rPr>
          <w:rStyle w:val="Fett"/>
          <w:rFonts w:eastAsiaTheme="majorEastAsia"/>
        </w:rPr>
        <w:t>Wie heyst der Text ferner im Johannes 1. cap.</w:t>
      </w:r>
      <w:r>
        <w:t xml:space="preserve"> </w:t>
      </w:r>
    </w:p>
    <w:p w14:paraId="40BD95F5" w14:textId="77777777" w:rsidR="00873C7C" w:rsidRDefault="00873C7C" w:rsidP="00873C7C">
      <w:pPr>
        <w:pStyle w:val="StandardWeb"/>
      </w:pPr>
      <w:r>
        <w:t xml:space="preserve">Vnd das wort war fleisch/ vnnd wonet vnter vns/ vnd wir sahen seine herrligkeit/ als des eingebornen Sons vom Vater/ voller gnaden vnd wareyt. </w:t>
      </w:r>
    </w:p>
    <w:p w14:paraId="442EA734" w14:textId="77777777" w:rsidR="00873C7C" w:rsidRDefault="00873C7C" w:rsidP="00873C7C">
      <w:pPr>
        <w:pStyle w:val="StandardWeb"/>
      </w:pPr>
      <w:r>
        <w:rPr>
          <w:rStyle w:val="Fett"/>
          <w:rFonts w:eastAsiaTheme="majorEastAsia"/>
        </w:rPr>
        <w:t>Waruon lautet diser Text?</w:t>
      </w:r>
      <w:r>
        <w:t xml:space="preserve"> </w:t>
      </w:r>
    </w:p>
    <w:p w14:paraId="4CD14F81" w14:textId="77777777" w:rsidR="00873C7C" w:rsidRDefault="00873C7C" w:rsidP="00873C7C">
      <w:pPr>
        <w:pStyle w:val="StandardWeb"/>
      </w:pPr>
      <w:r>
        <w:t xml:space="preserve">VOn dem vnaußsprechlichen werck Gottes/ darüber sich alle Engel heutiges tages verwundern/ von der menschwerdung des Sons Gottes/ vnd das er als ein warer Immanuel vnter vns sichtiglich vnd leiblich gewonet/ vnnd hat seine Göttliche ehre vnnd mayestet sehen/ vnnd seine reiche grosse genade vnd gabe/ vns zukommen lassen. </w:t>
      </w:r>
    </w:p>
    <w:p w14:paraId="14E3EAFF" w14:textId="77777777" w:rsidR="00873C7C" w:rsidRDefault="00873C7C" w:rsidP="00873C7C">
      <w:pPr>
        <w:pStyle w:val="StandardWeb"/>
      </w:pPr>
      <w:r>
        <w:rPr>
          <w:rStyle w:val="Fett"/>
          <w:rFonts w:eastAsiaTheme="majorEastAsia"/>
        </w:rPr>
        <w:t>Erklere mir dise wort auffs einfeltigste.</w:t>
      </w:r>
      <w:r>
        <w:t xml:space="preserve"> </w:t>
      </w:r>
    </w:p>
    <w:p w14:paraId="06BAF808" w14:textId="77777777" w:rsidR="00873C7C" w:rsidRDefault="00873C7C" w:rsidP="00873C7C">
      <w:pPr>
        <w:pStyle w:val="StandardWeb"/>
      </w:pPr>
      <w:r>
        <w:t xml:space="preserve">Das wort) Das ist/ der ewige Son Gottes/ der von ewigkeyt auß Vatters wesen gezelet war/ der wardt fleisch/ das ist/ Er hat vnsere warhafftige menschliche natur an sich genommen/ da er vom heyligen Geyst empfangen/ vnd auß dem reinen Junckfrewlichen geblüte vnnd samen ein Mensch geboren ist. Denn diser einige Jesus Christus/ ist zugleych nach seiner empfengnus/ warer Gott vndwarer Mensch/ in einer vnzertrenten person/ nicht das die Gottheyt inn die Menscheyt/ oder die Menscheyt inn die Gottheyt verwandelt/ oder die zwo naturen vermenget sein/ Sondern es ist ein einiger Christus/ von ewigkeyt vom Vater geboren/ in der fülle der zeyt fleysch worden/ eine rechte natürliche leibes frucht Marie der werden Junckfrawen vnd Mutter Gottes/ doch one Mannes samen/ vnd one sünde gantz heilig vnd rein/ Vnd wonet vnter vns Leiblich vnnd sichtigklich/ denn er hat sich sehen/ hören vnd angreiffen lassen. Darumb ist er der rechte Immanuel/ vnd Gott mit vns/ der vor seiner Menschwerdung/ vnnd nach seiner Auffart vnsichtigklich vnter vns wonet/ Aber inn den tagen seines Fleysches/ ist er vnter vns gewesen inn Knechtes gestalt. </w:t>
      </w:r>
    </w:p>
    <w:p w14:paraId="4DC9F1A5" w14:textId="77777777" w:rsidR="00873C7C" w:rsidRDefault="00873C7C" w:rsidP="00873C7C">
      <w:pPr>
        <w:pStyle w:val="StandardWeb"/>
      </w:pPr>
      <w:r>
        <w:rPr>
          <w:rStyle w:val="Fett"/>
          <w:rFonts w:eastAsiaTheme="majorEastAsia"/>
        </w:rPr>
        <w:t>Vnd wir sahen seine herrligkeyt.</w:t>
      </w:r>
      <w:r>
        <w:t xml:space="preserve"> </w:t>
      </w:r>
    </w:p>
    <w:p w14:paraId="57481D42" w14:textId="77777777" w:rsidR="00873C7C" w:rsidRDefault="00873C7C" w:rsidP="00873C7C">
      <w:pPr>
        <w:pStyle w:val="StandardWeb"/>
      </w:pPr>
      <w:r>
        <w:t xml:space="preserve">Das ist/ Wiewol er mit vnserm fleysch/ alle vnsere gebrechligkeyt vnnd elende an sich name/ doch one sünde/ vnd gieng in knechtes gestalt/ vnd eusserte vnd verziehe sich eine zeytlang seiner Göttlichen ehre vnd Mayestet/ Philippen. 2. Psalm. 8. So ließ er doch seine ewige Göttliche macht vnd herrligkeyt blicken auff Erden/ inn seinen wunderthaten auff dem berge Thabor/ vnd nach seiner aufferstehung/ da er vns seine genade/ Wort vnnd heyligen Geyst sichtigklich zu Pfingsten mittheylet. </w:t>
      </w:r>
    </w:p>
    <w:p w14:paraId="04975069" w14:textId="77777777" w:rsidR="00873C7C" w:rsidRDefault="00873C7C" w:rsidP="00873C7C">
      <w:pPr>
        <w:pStyle w:val="StandardWeb"/>
      </w:pPr>
      <w:r>
        <w:rPr>
          <w:rStyle w:val="Fett"/>
          <w:rFonts w:eastAsiaTheme="majorEastAsia"/>
        </w:rPr>
        <w:t>Warumb ist Gottes Sone fleysch worden?</w:t>
      </w:r>
      <w:r>
        <w:t xml:space="preserve"> </w:t>
      </w:r>
    </w:p>
    <w:p w14:paraId="3BF4810B" w14:textId="77777777" w:rsidR="00873C7C" w:rsidRDefault="00873C7C" w:rsidP="00873C7C">
      <w:pPr>
        <w:pStyle w:val="StandardWeb"/>
      </w:pPr>
      <w:r>
        <w:t xml:space="preserve">Damit er in annemung vnser natur vns beweyset/ das Gott mit Menschlichem geschlechte versünet/ vnnd vns zum ewigen erbteil annemen wolte/ Vnd das er im fleisch/ als ein schlachtlemblein Gottes leiden/ sterben/ vnd alle vnsere Sünde vnnd schulde bezalen künde/ vnnd erwürbe vnserm sterblichen/ elenden vnd schendtlichen fleisch/ die ewige vnsterbligkeyt krafft vnnd ehre 1. Corinth. 15. </w:t>
      </w:r>
    </w:p>
    <w:p w14:paraId="2E0765FA" w14:textId="77777777" w:rsidR="00873C7C" w:rsidRDefault="00873C7C" w:rsidP="00873C7C">
      <w:pPr>
        <w:pStyle w:val="StandardWeb"/>
      </w:pPr>
      <w:r>
        <w:rPr>
          <w:rStyle w:val="Fett"/>
          <w:rFonts w:eastAsiaTheme="majorEastAsia"/>
        </w:rPr>
        <w:t>Was fodert der Herr Jesus Christus von vns Menschen?</w:t>
      </w:r>
      <w:r>
        <w:t xml:space="preserve"> </w:t>
      </w:r>
    </w:p>
    <w:p w14:paraId="6CDFFFA2" w14:textId="77777777" w:rsidR="00873C7C" w:rsidRDefault="00873C7C" w:rsidP="00873C7C">
      <w:pPr>
        <w:pStyle w:val="StandardWeb"/>
      </w:pPr>
      <w:r>
        <w:t xml:space="preserve">Wir sollen durch das wort der aposteln an jn glauben/ vnnd das liecht annemen/ vnd das wort nicht verachten wie die Juden/ Vnd sollen vns seiner allmechtigkeyt vnnd menschwerdung trösten/ vnnd auff seinen namen Gott anruffen/ jme dancken/ vnd seine ehre vnd wolthat rhümen vnnd außpreyten helffen/ damit seine krafft vnd wolthat erkant/ vnd vil leute selig werden/ Vnd sollen vmb seinet willen yederman dienen/ wie er vns gedienet hat. </w:t>
      </w:r>
    </w:p>
    <w:p w14:paraId="685EE58E" w14:textId="77777777" w:rsidR="00873C7C" w:rsidRDefault="00873C7C" w:rsidP="00873C7C">
      <w:pPr>
        <w:pStyle w:val="berschrift1"/>
      </w:pPr>
      <w:r>
        <w:t>Sarcerius, Erasmus - Zwo Predigten über den Text des Propheten Esaiä am 9. Capitel (V. 6. 7.) - Predigt 1</w:t>
      </w:r>
    </w:p>
    <w:p w14:paraId="1B997498" w14:textId="77777777" w:rsidR="00873C7C" w:rsidRDefault="00873C7C" w:rsidP="00873C7C">
      <w:pPr>
        <w:pStyle w:val="StandardWeb"/>
      </w:pPr>
      <w:r>
        <w:rPr>
          <w:rStyle w:val="HTMLCode"/>
        </w:rPr>
        <w:t>(Aus: Etliche Predigten Erasmi Sarcerii, gepredigt zu Leipzig, des Jahres 1550. Leipzig, durch Wolff Günter. 1552. 4. fol. 1-19.)</w:t>
      </w:r>
      <w:r>
        <w:t xml:space="preserve"> </w:t>
      </w:r>
    </w:p>
    <w:p w14:paraId="691AB64B" w14:textId="77777777" w:rsidR="00873C7C" w:rsidRDefault="00873C7C" w:rsidP="00873C7C">
      <w:pPr>
        <w:pStyle w:val="berschrift3"/>
      </w:pPr>
      <w:r>
        <w:t>Der erste Artikel.</w:t>
      </w:r>
    </w:p>
    <w:p w14:paraId="40D05B99" w14:textId="77777777" w:rsidR="00873C7C" w:rsidRDefault="00873C7C" w:rsidP="00873C7C">
      <w:pPr>
        <w:pStyle w:val="StandardWeb"/>
      </w:pPr>
      <w:r>
        <w:t xml:space="preserve">Erstlich, Geliebte im Herrn, hält uns vor diese Lection eine Frage, wem doch das liebe und neu geborene Kindlein Jesus Christus zustehe, sammt allen seinen Gaben und Wohlthaten, welche er mit sich gebracht hat. Hierauf aber ist Das die Antwort, dass solches neu geborene Kindlein uns zustehe, das ist, uns Menschen, und also allen Menschen. Denn dies liebe Kindlein ist ein gemeiner Seligmacher für alle Menschen. Wer sind wir Menschen aber? Antwort: Fürwahr, arme, elende und betrübte Sünder, welche Gottes Gebote auf mancherlei Weise überschritten und derhalben Gott zu Zorn und Strafe bewegt haben. So spricht nun recht der Prophet Jesaias, dass Uns ein Kind geboren und ein Sohn gegeben ist. </w:t>
      </w:r>
    </w:p>
    <w:p w14:paraId="1456DC32" w14:textId="77777777" w:rsidR="00873C7C" w:rsidRDefault="00873C7C" w:rsidP="00873C7C">
      <w:pPr>
        <w:pStyle w:val="StandardWeb"/>
      </w:pPr>
      <w:r>
        <w:t xml:space="preserve">Das aber Alles ist sehr tröstlich zu hören allen betrübten Sündern, welche die Vielheit und Grossheit ihrer Sünden beherzigen und daneben den schrecklichen Zorn und die grosse Strafe Gottes über ihre Sünde sich zu Gemüthe führen, auch sich zu bessern gedenken, dieweil sie wissen, dass dies liebe und neu geborene Kindlein ihnen zustehe und um ihretwillen in diese Welt geboren und gegeben sei. Und ist solcher Trost dazu nütz und gut, auf dass, wenn uns der Teufel durch seine Anfechtung das liebe und neu geborene Kindlein nehmen will um der Unwürdigkeit unserer Sünden willen, dass wir uns alsdann hiemit zu trösten haben. </w:t>
      </w:r>
    </w:p>
    <w:p w14:paraId="634A14F2" w14:textId="77777777" w:rsidR="00873C7C" w:rsidRDefault="00873C7C" w:rsidP="00873C7C">
      <w:pPr>
        <w:pStyle w:val="StandardWeb"/>
      </w:pPr>
      <w:r>
        <w:t xml:space="preserve">Aus dem Gegentheil ist dieser Ort des Propheten sehr schrecklich für alle Werkheiligen, welche sich durch Vernunft und menschliche Weisheit verführen lassen zu suchen die Gerechtigkeit vor Gott, welche da steht in der Vergebung der Sünden, aus Werken und Verdiensten. Denn hier wird mit hellen Worten ausgesagt, dass Christus denselbigen Werkheiligen nicht zustehe, ja, dass das liebe und neu geborene Kindlein ihnen weder geboren, noch gegeben sei; wie denn Solches auch andere Sprüche der Schrift gleichfalls bezeugen. Matth. 9.: Ich bin kommen, die Sünder zur Busse zu rufen und nicht die Frommen. Item am 11. Cap.: Kommt her zu mir Alle, die ihr mühselig und beladen seid, ich will euch erquicken. Nun lass die Werkheiligen hier auf Erden in so grossen Ehren und Glück leben und schweben, in so grossem Ansehn sein, wie sie wollen, noch sind sie die ärmsten, elendesten und betrübtesten Menschen, der Ursach, dass sie von dem lieben und neu geborenen Kindlein ausgeschlossen sind und an demselbigen keinen Theil haben. </w:t>
      </w:r>
    </w:p>
    <w:p w14:paraId="2C127D41" w14:textId="77777777" w:rsidR="00873C7C" w:rsidRDefault="00873C7C" w:rsidP="00873C7C">
      <w:pPr>
        <w:pStyle w:val="StandardWeb"/>
      </w:pPr>
      <w:r>
        <w:t xml:space="preserve">Wiederum, obgleich diese armen und bussfertigen Sünder hier auf Erden Nichts sind, in kleinen Ehren, Glück und Ansehn, auch dem Kreuz unterworfen, so sind sie doch desshalb wohl daran, dass sie wissen, ob sie gleich arme Sünder sind, so steht ihnen doch das liebe, neu geborene Kind zu und sie mögen desselbigen durch den Glauben zu ihrer Seele Seligkeit theilhaftig werden. </w:t>
      </w:r>
    </w:p>
    <w:p w14:paraId="5C5BEB52" w14:textId="77777777" w:rsidR="00873C7C" w:rsidRDefault="00873C7C" w:rsidP="00873C7C">
      <w:pPr>
        <w:pStyle w:val="StandardWeb"/>
      </w:pPr>
      <w:r>
        <w:t xml:space="preserve">Zum Andern lernen wir hier, dass dies liebe neu geborene Kind der versprochene, zugesagte und rechte Messias sei, welcher das ganze menschliche Geschlecht hat erlösen wollen. Denn er ist geboren von der Jungfrau Maria, laut der Zusagung Esaiä am 7.: Siehe, eine Jungfrau ist schwanger und wird einen Sohn gebären, den wird sie heissen Imanuel. Butter und Honig wird er essen u.s.w. Und dieweil er nun geboren, wie vermeldet, so will folgen, dass er auch wahrhaftiger Mensch sei, wiewohl ohne Sünden. Ist er aber nun wahrhaftiger Mensch, so schleust es sich weiter, dass er eben derselbige Messias und Seligmacher sei, welchen Gott der Vater zu einem Erlöser des menschlichen Geschlechts zugesagt hat, der, sonst von Ewigkeit Gottes Sohn, hat menschliche Natur sollen an sich nehmen, alle Menschen von der Gewalt des Teufels, des Todes, der Sünden, der Hölle und ewigen Verdammniss zu erledigen; und sind hiemit erfüllt worden diese und dergleichen Sprüche der Schrift von Christo, dem wahrhaftigen Menschen, im Buch der Schöpfung am 22. Cap.: Und in deinem Samen sollen gebenedeiet werden alle Völker auf Erden; item, im andern Buch der Könige am 7. Cap.: Und aus deinen Lenden soll mir herausgehen, welcher meinem Namen ein Haus bauen soll u.s.w. Darum er auch von dem Propheten beschrieben wird als ein solcher Imanuel, der da Butter und Honig essen wird. Item Matthäi am 1. Cap. wird er genannt ein Sohn Abrahä und ein Sohn David’s. </w:t>
      </w:r>
    </w:p>
    <w:p w14:paraId="4D5F9848" w14:textId="77777777" w:rsidR="00873C7C" w:rsidRDefault="00873C7C" w:rsidP="00873C7C">
      <w:pPr>
        <w:pStyle w:val="StandardWeb"/>
      </w:pPr>
      <w:r>
        <w:t xml:space="preserve">Nun aber dies Alles dienet uns hiezu, dass wir wissen, dass Christus, das liebe neu geborene Kindlein, von Maria der Jungfrau geboren, der rechte Messias und Seligmacher sei, und dass die Juden umsonst und vergebens auf einen andern warten. </w:t>
      </w:r>
    </w:p>
    <w:p w14:paraId="6761E6C8" w14:textId="77777777" w:rsidR="00873C7C" w:rsidRDefault="00873C7C" w:rsidP="00873C7C">
      <w:pPr>
        <w:pStyle w:val="StandardWeb"/>
      </w:pPr>
      <w:r>
        <w:t xml:space="preserve">Zum Dritten lernen wir hier, dass dies liebe und neu geborene Kindlein ein frei Geschenk Gottes sei, ohne alle unsere vorhergehende Verdienste oder Werke uns geschenkt und gegeben. Darum, wer solches Kindlein haben will, Der muss es durch den Glauben und durch das Gebet suchen und erlangen. Item, wer es nun gefunden und erlangt hat, Der darf Niemand anders, denn Gottes gnade dafür danken, dieselbige hierinnen loben und preisen. </w:t>
      </w:r>
    </w:p>
    <w:p w14:paraId="31DF84B0" w14:textId="77777777" w:rsidR="00873C7C" w:rsidRDefault="00873C7C" w:rsidP="00873C7C">
      <w:pPr>
        <w:pStyle w:val="berschrift3"/>
      </w:pPr>
      <w:r>
        <w:t>Der andere Artikel.</w:t>
      </w:r>
    </w:p>
    <w:p w14:paraId="66F21B58" w14:textId="77777777" w:rsidR="00873C7C" w:rsidRDefault="00873C7C" w:rsidP="00873C7C">
      <w:pPr>
        <w:pStyle w:val="StandardWeb"/>
      </w:pPr>
      <w:r>
        <w:t xml:space="preserve">Zum Andern hält uns vor diese Lection einen Gegenwurf oder Einrede. Denn es möchte Jemand also sagen: Wie kann ich glauben, würdiger und armer Sünder bin? Es aber ist heilig, fromm und gerecht. Derhalben ich mehr bei mir beschliessen muss, dass es mein Richter und Verdammer sei, denn mein Seligmacher, nachdem es billig ist, dass der Heilige des Unheiligen, der Gerechte des Ungerechten, der Fromme des Bösen müssig stehe? Antwort: Nein, nicht also. Denn höre, was hier der Prophet sagt von der Freundlichkeit unseres Herrn Jesu Christi, des lieben, neu geborenen Kindleins: Welches Herrschaft ist auf seiner Schulter. Wie könnte man doch mit Worten kürzer und herrlicher rede von der Freundlichkeit des lieben Kindleins Jesu, denn eben der Prophet geredet hat? Lass Das ein gewisslich Werk und Zeichen sein der Freundlichkeit und Holdseligkeit Christi, die armen und unwürdigen Sünder als seine Herrschaft auf seinen Schultern tragen! Denn fürwahr, wenn Christus, das liebe und neu geborene Kindlein, so ein für ernster Richter und Verdammer wäre, ja ein solcher gräulicher Tyrann, wie ihn der Teufel und unsere Gedanken etwa vormalen und bilden, so möchte ihm in keinem Wege solche Freundlichkeit und Holdseligkeit zugegeben werden, wie denn hier geschieht, also dass er hier beschrieben wird als unser Knecht und Diener, wir aber Herren und Könige; item, gleich als ein Vater und Mutter, welche ihre schwachen und kranken Kindlein auf ihren Armen und Schultern tragen, so lange, bis sie stark werden; item, gleich wie ein getreuer Hirt, der da seine armen und kranken Schäflein auf seinen Armen und Schultern trägt und sich derselbigen zum Heftigsten und Treulichsten annimmt, bis sie ihre Stärke wiederum erlangen. Wider obgemeldete Einrede und Gedanken sollen gebraucht werden diese und dergleichen Sprüche der Schrift, Joh. am 3.: Es hat Gott seinen Sohn in die Welt gesandt, nicht, dass er sie verdamme, sondern, dass die Welt durch ihn selig werde. </w:t>
      </w:r>
    </w:p>
    <w:p w14:paraId="710FDCC7" w14:textId="77777777" w:rsidR="00873C7C" w:rsidRDefault="00873C7C" w:rsidP="00873C7C">
      <w:pPr>
        <w:pStyle w:val="StandardWeb"/>
      </w:pPr>
      <w:r>
        <w:t xml:space="preserve">Wir lernen hier, dass erzählte Einreden und Gedanken von unserer Unwürdigkeit nicht zu ferne zu spannen seien. Denn sie sind gefährlich und mögen leichtlich Ursach geben zur Verzweiflung, wie denn in Saul, Ahitophel und Juda zu sehen ist, welche ihre Sünden und Unwürdigkeit, über Gottes Gnade und Barmherzigkeit, zu ihrem ewigen Verderben aufgemutzet haben. Doch gleichwohl ist es billig, dass wir unsere Unwürdigkeit erkennen sollen, dieselbige auch nicht gering achten, bekennen nach dem Exempel Johannis des Täufers, Matth. am. 3.: Aber Johannes wehrete ihm und sprach: Ich bedarf wohl, dass ich von dir getauft werde, und du kommst zu mir? Item des canaäischen Weibleins, Matth. am 15., welche bekennet, dass sie ein Hündlein ist, die nicht würdig, dass man ihr das Brodt, den Kindern zugehörig, geben soll. Item Mariä, Luk. am 1.: Da sie aber den Engel sah, erschrak sie über seine Rede und gedachte: Wie ein Gruss ist das? Item Petri Johann. am 13.: Herr, solltest du mir die Füsse waschen? Item, nimmermehr sollt du mir die Füsse waschen. Darum schlagen sie aber die Gnade Gottes nicht aus. Also hat Johannes der Täufer eigentlich geschehen lassen, dass er Christum getauft hat. Das cananäische Weiblein hat sich ihre Unwürdigkeit von der Gnade Christi nicht abführen lassen. Maria dessgleichen hat sich an Gottes Gnade gehalten und gesagt: Siehe, ich bin des Herrn Magd, mir geschehe, wie du gesagt hast. Und Petrus hat sich endlich waschen lassen vom Herrn. Die Anderen aber, welche Gottes Gnade um ihrer Unwürdigkeit willen ausschlagen, von Denen sagt Christus Joh. am 13., dass sie mit ihm keinen Theil haben; wie er denn zu Petro sagt: Werde ich dich nicht waschen, so hast du keinen Theil an mir. </w:t>
      </w:r>
    </w:p>
    <w:p w14:paraId="0895A805" w14:textId="77777777" w:rsidR="00873C7C" w:rsidRDefault="00873C7C" w:rsidP="00873C7C">
      <w:pPr>
        <w:pStyle w:val="berschrift3"/>
      </w:pPr>
      <w:r>
        <w:t>Der dritte Artikel</w:t>
      </w:r>
    </w:p>
    <w:p w14:paraId="705B86AE" w14:textId="77777777" w:rsidR="00873C7C" w:rsidRDefault="00873C7C" w:rsidP="00873C7C">
      <w:pPr>
        <w:pStyle w:val="StandardWeb"/>
      </w:pPr>
      <w:r>
        <w:t xml:space="preserve">hält uns vor eine herrliche und schöne Beschreibung, wer doch die Gottseligen und Christen seien, welchen das neu geborene Kindlein Jesus Christus geboren und gegeben ist; nämlich eine Herrschaft, welche Christus auf seinen Schultern trägt. Nun, wenn ein weltlicher König wäre, der ein Volk hätte, von welchem möchte gesagt werden, dass dies sein Volk seine Herrschaft wäre, welche er auf seinen Schultern trüge, wie würde Jedermann dasselbige Volk erheben und nicht genugsam loben können. Ja, alle Leute würden nicht Maass oder Ziel wissen, wie sie solch Volk sollten genugsam glückselig preisen und ausschreien. Wie viel mehr sind nun die Unterthanen Jesu Christi, des allmächtigen Königs, zu erheben und zu loben, ja glückselig zu preisen, welche er selbst auf seinen Schultern trägt? </w:t>
      </w:r>
    </w:p>
    <w:p w14:paraId="024AAA44" w14:textId="77777777" w:rsidR="00873C7C" w:rsidRDefault="00873C7C" w:rsidP="00873C7C">
      <w:pPr>
        <w:pStyle w:val="StandardWeb"/>
      </w:pPr>
      <w:r>
        <w:t xml:space="preserve">Es werden aber die Unterthanen Christi seine Herrschaft genannt, nicht darum, dass sie durch ihre eigenen Kräfte, Vermögen, Heiligkeit und Verdienste sich zu Herren gemacht haben, dass sie nun also durch den Glauben über Teufel, sünde, Tod, Hölle und ewige Verdammniss regiren, sondern dass sie Christus zu solchen grossen Herren aus lauter Gnade und Barmherzigkeit gemacht hat, indem er sich gedemüthigt und ihr Knecht geworden ist. Item sind die Unterthanen Christi nicht seine Herrschaft von Ewigkeit her, auch nicht von Art und Natur, sondern also aus Gnaden angenommen. </w:t>
      </w:r>
    </w:p>
    <w:p w14:paraId="0572994C" w14:textId="77777777" w:rsidR="00873C7C" w:rsidRDefault="00873C7C" w:rsidP="00873C7C">
      <w:pPr>
        <w:pStyle w:val="StandardWeb"/>
      </w:pPr>
      <w:r>
        <w:t xml:space="preserve">Solches Alles wissen dienet nun hierzu, dass wir die Gottseligen und Christen als Unterthanen unseres Herrn Jesu Christi hoch achten sollen, mit der Welt nicht verachten. Und ob sie gleich arme, schwache und geringe Menschen vor dieser Welt sind, dem Kreuz, Anfechtungen und allerlei zeitlichem Unglück unterworfen, so sind sie gleichwohl die herrliche und mächtige Herrschaft, welche Christus, der König, auf seiner Schulter trägt. Ja sie sind diese Leute, welcher Engel im Himmel sehen alle Zeit das Angesicht Gottes ihres Vaters im Himmel, Matth. am 18., item Diese, von welchen geschrieben steht. Wer euch aufnimmt, Der nimmt mich auf; wer euch verachtet, Der verachtet mich; item, von welchen Christus zeugt Matth. am 18.: Wer aber ärgert dieser Geringsten einen, die an mich glauben, Dem wäre besser, dass ein Mühlstein an seinen Hals gehängt und er ersäufet würde im Meer, da es am tiefsten ist; item, welche die Gesegneten Gottes, des Vaters, genannt werden und Brüder unseres Herrn Jesu Christi, zu ererben das Reich, das ihnen vom Anbeginn der Welt bereitet ist. </w:t>
      </w:r>
    </w:p>
    <w:p w14:paraId="186F9AA2" w14:textId="77777777" w:rsidR="00873C7C" w:rsidRDefault="00873C7C" w:rsidP="00873C7C">
      <w:pPr>
        <w:pStyle w:val="StandardWeb"/>
      </w:pPr>
      <w:r>
        <w:t xml:space="preserve">Nun sehen nicht alle Menschen, dass die Gottseligen und Christen solche grosse Leute sind, sondern allein Diese, welchen es Gott vom Himmel offenbaret. Hierum auch David Die selig preiset am 41. Psalm, welche sich auf die armen und dürftigen Christen verstehen, wie denn auch aus dem Gegentheil die Welt unselig ist, welche sich auf die elenden und betrübten Christen nicht verstehet, sondern sie urtheilet und richtet, aus vorstehendem Kreuz und Verfolgung. </w:t>
      </w:r>
    </w:p>
    <w:p w14:paraId="0C8BEECB" w14:textId="77777777" w:rsidR="00873C7C" w:rsidRDefault="00873C7C" w:rsidP="00873C7C">
      <w:pPr>
        <w:pStyle w:val="StandardWeb"/>
      </w:pPr>
      <w:r>
        <w:t xml:space="preserve">Item, so werden wir allhier vermahnet zur rechten Demüthigkeit, dieweil wir nicht von Ewigkeit, auch nicht von Art und Natur Christi Herrschaft sind, sondern aus Gnaden, dass wir uns demüthigen und in solcher grossen Wohlthat nicht stolzieren, sondern dieselbige erkennen und mit Danksagung annehmen. </w:t>
      </w:r>
    </w:p>
    <w:p w14:paraId="6F54A3F1" w14:textId="77777777" w:rsidR="00873C7C" w:rsidRDefault="00873C7C" w:rsidP="00873C7C">
      <w:pPr>
        <w:pStyle w:val="StandardWeb"/>
      </w:pPr>
      <w:r>
        <w:t xml:space="preserve">Endlich aber lernen wir hier, dieweil wir Christen solche Herrschaften sind, welche Christus auf seinen Schultern hat und trägt, so mag uns Niemand, weder Teufel, noch Tod, Sünde, Hölle und ewige Verdammniss von den Schultern des Herrn Jesu hinwegreissen, gleichwie andere Völker und Unterthanen durch Gewalt anderer Obrigkeiten mögen hinweggerissen und abgewendet werden. Und gehören hieher diese und dergleichen Sprüche von der Gewissheit der Seelenseligkeit der Gottseligen, welche nicht mag verrückt werden; Joh. am. 17. Cap.: Heiliger Vater, erhalte sie in deinem Namen, die du mir gegeben hast, dass sie Eins seien, gleich wie wir. Dieweil ich bei ihnen war, in der Welt, erhielt ich sie in deinem Namen. Die du mir gegeben hast, Die habe ich bewahret, und ist Keiner von ihnen verloren, ohne das verlorene Kind, dass die Schrift erfüllet würde. Item im 2. Timoth. am 2.: Aber der feste Grund Gottes bestehet und hat dies Sigel: Der Herr kennet die Seinen u.s.w. </w:t>
      </w:r>
    </w:p>
    <w:p w14:paraId="1D2253F8" w14:textId="77777777" w:rsidR="00873C7C" w:rsidRDefault="00873C7C" w:rsidP="00873C7C">
      <w:pPr>
        <w:pStyle w:val="StandardWeb"/>
      </w:pPr>
      <w:r>
        <w:t xml:space="preserve">Solches Alles ist nun sehr tröstlich zu hören, auf dass wir in aller Anfechtung uns zu trösten haben, füraus, wenn wir angefochten werden von wegen der Gewissheit unserer Seligkeit, die der Teufel gern sich unterstehet in Zweifel zu ziehen, uns in Verzweiflung zu führen. </w:t>
      </w:r>
    </w:p>
    <w:p w14:paraId="48FC1341" w14:textId="77777777" w:rsidR="00873C7C" w:rsidRDefault="00873C7C" w:rsidP="00873C7C">
      <w:pPr>
        <w:pStyle w:val="berschrift3"/>
      </w:pPr>
      <w:r>
        <w:t>Der vierte Artikel.</w:t>
      </w:r>
    </w:p>
    <w:p w14:paraId="097B8D5E" w14:textId="77777777" w:rsidR="00873C7C" w:rsidRDefault="00873C7C" w:rsidP="00873C7C">
      <w:pPr>
        <w:pStyle w:val="StandardWeb"/>
      </w:pPr>
      <w:r>
        <w:t xml:space="preserve">Dieser Artikel zeigt uns an, dieweil nun Christus, das neue geborene Kindlein, seine Herrschaft habe und trage auf seinen Schultern, das ist, Unterthanen habe, so will ich folgen, dass es auch ein König sei. Ja wahrlich ein König, aber nicht ein weltlicher, sondern ein geistlicher König. Und wie er nun ein geistlicher König ist, also hat er auch geistliche Unterthanen. Und lernen wir hier, dass wir ein solches Kindlein an Christo haben, welches uns, seine Herrschaften und Unterthanen, schützen und schirmen kann wider alle unsere Feinde, geistlich oder weltlich. Amen. </w:t>
      </w:r>
    </w:p>
    <w:p w14:paraId="63EB0013" w14:textId="77777777" w:rsidR="00873C7C" w:rsidRDefault="00873C7C" w:rsidP="00873C7C">
      <w:pPr>
        <w:pStyle w:val="berschrift1"/>
      </w:pPr>
      <w:r>
        <w:t>Sarcerius, Erasmus - Zwo Predigten über den Text des Propheten Esaiä am 9. Capitel (V. 6. 7.) - Predigt 2</w:t>
      </w:r>
    </w:p>
    <w:p w14:paraId="496ECA32" w14:textId="77777777" w:rsidR="00873C7C" w:rsidRDefault="00873C7C" w:rsidP="00873C7C">
      <w:pPr>
        <w:pStyle w:val="berschrift2"/>
      </w:pPr>
      <w:r>
        <w:t>Die andere Predigt.</w:t>
      </w:r>
    </w:p>
    <w:p w14:paraId="3A4FAC38" w14:textId="77777777" w:rsidR="00873C7C" w:rsidRDefault="00873C7C" w:rsidP="00873C7C">
      <w:pPr>
        <w:pStyle w:val="StandardWeb"/>
      </w:pPr>
      <w:r>
        <w:t xml:space="preserve">Geliebte im Herrn! Euer Liebden haben in gestriger Predigt vernommen, wem das neu geborene Kindlein Jesus Christus geboren sei, und wem Gottes Sohn geschenkt und gegeben ist. Item, dass wir das leibe neu geborene Kindlein von wegen unserer Unwürdigkeit nicht sollen ausschlagen. Und zum Dritten eine herrliche und schöne Beschreibung aller Gottseligen und Christen, als der Unterthanen Jesu Christi, des Königs. Nun in heutiger Predigt, will Gott, sollen Euer Liebden anhören, was doch das liebe und neu geborene Kindlein für herrliche und schöne Namen hat, nämlich an der Zahl sechs, als: Wunderbar, Rath, Kraft, Held, ewiger Vater und Friedefürst. Diese Namen zu wissen, steht billig einem jeden Christen zu. Denn es wäre ja eine Schande, sich für einen Unterthanen des gewaltigen Königs auszugeben und Desselbigen Namens in Mangel stehen. Nun, wir wollen ordentlich von solchen Namen handeln. </w:t>
      </w:r>
    </w:p>
    <w:p w14:paraId="1D8EA1D5" w14:textId="77777777" w:rsidR="00873C7C" w:rsidRDefault="00873C7C" w:rsidP="00873C7C">
      <w:pPr>
        <w:pStyle w:val="berschrift3"/>
      </w:pPr>
      <w:r>
        <w:t>Von dem ersten Namen des neu geborenen Kindleins Jesu, welches heisst Wunderbar.</w:t>
      </w:r>
    </w:p>
    <w:p w14:paraId="03E338C8" w14:textId="77777777" w:rsidR="00873C7C" w:rsidRDefault="00873C7C" w:rsidP="00873C7C">
      <w:pPr>
        <w:pStyle w:val="StandardWeb"/>
      </w:pPr>
      <w:r>
        <w:t xml:space="preserve">Wunderbar wird das liebe und neu geborene Kindlein genannt, erstlich darum, dass es von Ewigkeit her und von Art und Natur ein wunderlich und seltsames Kindlein ist, welches über allen menschlichen Verstand, Urtheil und Gericht ist, auf welches Vernunft, menschliche Weisheit und die Welt sich nicht verstehen können, viel weniger sich in dasselbige richten oder schicken; ja, welches Kindlein über aller menschlichen Dinge Erfahrung ist.. Darum, je mehr die Weltweisen und Klugen sich unternehmen, gemeldetes Kind mit der Vernunft und menschlicher Weisheit zu finden und zu ergreifen, je weniger sie hierinnen Etwas ausrichten und endlich dasselbige verlieren. Derhalben ich nicht eine kleine Vorsorge trage, dieweil heutiges Tages weise und erfahrene Leute nach der Welt das neu geborene, auch wunderliche und seltsame Kindlein durch ihre Vernunft und menschliche Weisheit erforschen, justificiren und übermeistern wollen, sie werden’s verlieren; wie denn schon halb am Tage ist, Gott vom Himmel müsse es geklagt sein; so doch solche Klüglinge ja wissen sollten, dass oft genanntes Kindlein mit Vernunft und menschlicher Weisheit nicht zu fassen sei, und dass des Kindleins Gottes Weisheit billig ihre weltliche Weisheit justificiren und rechtfertigen sollte. </w:t>
      </w:r>
    </w:p>
    <w:p w14:paraId="3F060050" w14:textId="77777777" w:rsidR="00873C7C" w:rsidRDefault="00873C7C" w:rsidP="00873C7C">
      <w:pPr>
        <w:pStyle w:val="StandardWeb"/>
      </w:pPr>
      <w:r>
        <w:t xml:space="preserve">Zum Andern wird das neu geborene Kindlein Wunderbar genannt von wegen seines Amtes; denn es macht wunderliche Nachfolger und Unterthanen in seine Reiche, in welche sich Vernunft und menschliche Weisheit auch nicht schicken, und auf welche weltweise und kluge Leute sich auch nicht verstehen mögen. Darum sie dieselbigen verachten, verspotten, verlachen und verfolgen. </w:t>
      </w:r>
    </w:p>
    <w:p w14:paraId="6446C49E" w14:textId="77777777" w:rsidR="00873C7C" w:rsidRDefault="00873C7C" w:rsidP="00873C7C">
      <w:pPr>
        <w:pStyle w:val="StandardWeb"/>
      </w:pPr>
      <w:r>
        <w:t xml:space="preserve">Nun sind auch wohl vieler Menschen Kinder wunderlich und seltsam genug; aber dieselbigen können weit nicht mit Jesu Christo, dem wunderlichen und seltsamen Kindlein, verglichen werden, welches von Ewigkeit seiner Art und Natur nach also ist. Darnach so mögen sich Vernunft und menschliche Weisheit, sammt den Vernünftigen und Weltweisen, in der Menschen wunderliche und seltsame Kindlein richten, welches aber bei Christo, dem wunderlichen und seltsamen Kindlein, nicht ist. Item, so stehet es auch wohl bei Menschen, dass sie sonst wunderliche und seltsame Kinder ziehen und verwöhnen; doch gleichwohl sind sie den wunderlichen und seltsamen Unterthanen und Nachfolgern unseres Herrn Jesu Christi, des wunderlichen und seltsamen Kindleins, nicht gleich zu achten. </w:t>
      </w:r>
    </w:p>
    <w:p w14:paraId="09F1CD26" w14:textId="77777777" w:rsidR="00873C7C" w:rsidRDefault="00873C7C" w:rsidP="00873C7C">
      <w:pPr>
        <w:pStyle w:val="StandardWeb"/>
      </w:pPr>
      <w:r>
        <w:t xml:space="preserve">Weiter, wie nun Christus ein seltsames und wunderlichen Kindlein ist, also ist auch sein Reich ein wunderliches und seltsames Reich vor den Augen der Vernunft und menschlicher Weisheit verborgen; also ist auch seine Lehre, also sein Sacrament, also ist sein Gottesdienst, und endlich, wer zum Reich des wunderlichen und seltsamen Kindleins Jesu gehört. </w:t>
      </w:r>
    </w:p>
    <w:p w14:paraId="1C57E5ED" w14:textId="77777777" w:rsidR="00873C7C" w:rsidRDefault="00873C7C" w:rsidP="00873C7C">
      <w:pPr>
        <w:pStyle w:val="StandardWeb"/>
      </w:pPr>
      <w:r>
        <w:t xml:space="preserve">Einrede: Warum ist nun das Kindlein Jesu so ein wunderlich und seltsames Kindlein und nicht vielmehr ein solches Kindlein, darein sich Vernunft und menschliche Weisheit, sammt allen Leuten, richten und schicken mögen? Antwort: Auf dass die Vernunft und menschliche Weisheit und was hieran hängt, als Fleisch und blut, eigene Kräfte und Vermögen, all unser Verdienst sammt allen Vernünftigen, Klugen, Weltweisen und Starken zu Schanden, und dass aus dem Gegentheil Gottes Gnade und Barmherzigkeit erhoben werde, und dass auch der heilige Geist seine gebührliche Ehre habe. Hierum nun geschrieben steht Esaiä am 29.: Darum spricht der Herr, dieweil dies Volk zu mir nahet mit seinem Munde und mit seinen Lippen mich ehret, aber ihr Herz ferne von mir ist, und sie mich fürchten nach Menschengeboten, die sie lehren: so will ich auch mit diesem Volke wunderlich umgehen, auf das wunderlichste und seltsamste, dass die Weisheit seiner Weisen untergehe und der Verstand seiner Klugen verblendet werde. Item am 33.: Wo sind die Schriftgelehrten? Wo sind die Räthe? Wo sind die Kanzler? Und thut hie zu diesen Worten der Apostel in der 1. zu den Corinth. am 1. Cap.: Hat nicht Gott die Weisheit dieser Welt zur Thorheit gemacht? </w:t>
      </w:r>
    </w:p>
    <w:p w14:paraId="731C74A2" w14:textId="77777777" w:rsidR="00873C7C" w:rsidRDefault="00873C7C" w:rsidP="00873C7C">
      <w:pPr>
        <w:pStyle w:val="StandardWeb"/>
      </w:pPr>
      <w:r>
        <w:t xml:space="preserve">Zum Beschluss aber dieses Namens des neu geborenen Kindleins Jesu lernen wir neben andern Dingen vier Lehren. Erstlich, dieweil Jesus ein solch seltsames und wunderliches Kindlein ist, so will nothwendig folgen, dass es muss eine sonderliche Gabe Gottes sein, sich in solch Kindlein zu schicken und zu richten; wie denn auch diese und dergleichen Sprüche vermelden Matthäi am 11.: Und Niemand kennet den Sohn, denn nur der Vater. Item im Johanne: Niemand kommt zum Sohn, der Vater zieht ihn denn. Item Joh. am 15. und 16. Cap. verheisst Christus seinen heiligen Geist, dass derselbe von ihm Zeugniss gebe und ihn verkläre. </w:t>
      </w:r>
    </w:p>
    <w:p w14:paraId="25B36C41" w14:textId="77777777" w:rsidR="00873C7C" w:rsidRDefault="00873C7C" w:rsidP="00873C7C">
      <w:pPr>
        <w:pStyle w:val="StandardWeb"/>
      </w:pPr>
      <w:r>
        <w:t xml:space="preserve">Zum Andern, dass sich Niemand verwundern soll, warum die Allerverständigsten, Weisesten und Gewaltigsten in dieser Welt sich an dem neu geborenen Kindlein Jesu ärgern und ihm zuwider sind. Denn es ist ein wunderliches und seltsames Kindlein, darein sie sich nicht schicken oder richten mögen. Arme und unselige Leute sind aber Die, welche sich an ihm also zum Verderben ärgern; wie denn auch aus dem Gegentheil unser lieber Herr Christus Die selig preiset, welche sich an ihm nicht ärgern. </w:t>
      </w:r>
    </w:p>
    <w:p w14:paraId="6F4CC7C3" w14:textId="77777777" w:rsidR="00873C7C" w:rsidRDefault="00873C7C" w:rsidP="00873C7C">
      <w:pPr>
        <w:pStyle w:val="StandardWeb"/>
      </w:pPr>
      <w:r>
        <w:t xml:space="preserve">Zum Dritten, dass es gleichfalls eine Gabe Gottes sei, sich an den wunderlichen und seltsamen Nachfolgern und Unterthanen des wunderlichen und seltsamen Kindleins Jesu nicht ärgern, und sich in dieselbigen schicken und richten können. Darum auch David gesagt am 41. Psalm: Selig ist Der, welcher sich auf einen Armen und Dürftigen versteht. </w:t>
      </w:r>
    </w:p>
    <w:p w14:paraId="6F986EFC" w14:textId="77777777" w:rsidR="00873C7C" w:rsidRDefault="00873C7C" w:rsidP="00873C7C">
      <w:pPr>
        <w:pStyle w:val="StandardWeb"/>
      </w:pPr>
      <w:r>
        <w:t xml:space="preserve">Zum Vierten, dass es auch Gottes Gabe ist, das wunderliche und seltsame Reich des wunderlichen und seltsamen kindleins Jesu sammt seinen zugehörigen Dingen, als Lehre, Sacramente und Gottesdienste recht und fruchtbarlich zu verstehen. </w:t>
      </w:r>
    </w:p>
    <w:p w14:paraId="45E6B029" w14:textId="77777777" w:rsidR="00873C7C" w:rsidRDefault="00873C7C" w:rsidP="00873C7C">
      <w:pPr>
        <w:pStyle w:val="berschrift3"/>
      </w:pPr>
      <w:r>
        <w:t>Von dem anderen Namen des neu geborenen Kindleins Jesu, welches heisst Rath.</w:t>
      </w:r>
    </w:p>
    <w:p w14:paraId="3E00DD0D" w14:textId="77777777" w:rsidR="00873C7C" w:rsidRDefault="00873C7C" w:rsidP="00873C7C">
      <w:pPr>
        <w:pStyle w:val="StandardWeb"/>
      </w:pPr>
      <w:r>
        <w:t xml:space="preserve">Rath heisst dies neu geborene Kindlein Jesus, erstlich, dass es von Ewigkeit her von Art und Natur der allervollkommenste und kräftigste, ja allmächtigste Rath ist, ausserhalb welchem kein guter, rechter, heilsamer, kräftiger, nützer und glückseliger Rath ist. Zum Andern von Amts wegen, dass aller guter, rechter, heilsamer, kräftiger, nützer und glückseliger Rath von ihm sei, item, dass alle rathsamen Leute, alle guten und nützlichen Räthe seiner Hände Werk seien. Daraus es sich nun schliesst, dass aller heilsamer und guter Rath von dem Kindlein Jesu zu bitten sei; und wer da ein guter Rath ist und guten Rath bekommen, dass derselbe dem gemeldeten Kindlein dankbar sei. </w:t>
      </w:r>
    </w:p>
    <w:p w14:paraId="422D127D" w14:textId="77777777" w:rsidR="00873C7C" w:rsidRDefault="00873C7C" w:rsidP="00873C7C">
      <w:pPr>
        <w:pStyle w:val="StandardWeb"/>
      </w:pPr>
      <w:r>
        <w:t xml:space="preserve">Weit aber ist dies Kindlein Jesus, welcher allhier Rath genannt wird, mit den Räthen, die Menschen sind, nicht zu vergleichen; welche, so sie auch gute Räthe sind, so sind sie es doch nicht von Ewigkeit, Art und Natur, gleichwie Christus, das neu geborene Kindlein. Und ob sie gleich guten, rechten, heilsamen, kräftigen, nützen und glücklichen Rath geben können, so haben sie Solches aus lauter Gnade und Gabe Christi, des ewigen, allmächtigen und natürlichen Raths. Überdas, so ist wohl wahr, dass solche gute Räthe als Menschen etlichen Personen rathen können, in etlicher Noth, in etlichen Zeiten und Stunden, auch an etlichen Orten und Stätten. Aber allen Menschen rathen, in aller Noth, zu allen Zeiten und an allen Orten, Das kann allein Jesus Christus, das neu geborene Kindlein, der allmächtige Rath. Item, so geschieht oft, dass menschliche Räthe viel heilsamen und nützen Rathes zusagen, und wenn es alsdann an das Treffen geht, und guter Rath von Nöthen ist, mögen sie nicht gleich leisten, was sie zugesagt haben. Aber Jesus, dies neu geborene Kindlein, ist ein solcher Rath, der da allmächtig ist zu leisten und zu halten, was er versprochen hat zu rathen. Item, menschliche Räthe können unbeständig sein, heute zu einem Dinge rathen, morgen wieder davon abrathen, item in ihren Räthen lügen und trügen. Christus aber, das liebe Kindlein, ist allzeit in seinen Räthen beständig, fehlet nicht, leuget nicht und treuget nicht. Item, so strecken sich gemeiniglich aller Menschen Räthe nicht weiter, denn sofern sich strecken Vernunft und menschliche Weisheit, und wo man dieser Dinge in Mangel steht, so hat menschlicher Rath ein Ende. Aber das Kindlein Jesus ist noch allmächtig und mag rathen, wenn Vernunft und menschliche Weisheit nicht rathen kann, und wenn die Allerweiseste und Vernünftigsten in Rathgebung verzweifeln müssen. </w:t>
      </w:r>
    </w:p>
    <w:p w14:paraId="562B2C49" w14:textId="77777777" w:rsidR="00873C7C" w:rsidRDefault="00873C7C" w:rsidP="00873C7C">
      <w:pPr>
        <w:pStyle w:val="StandardWeb"/>
      </w:pPr>
      <w:r>
        <w:t xml:space="preserve">Das Mittel aber, dadurch Christus, das neu geborene Kindlein, räth und guten Rath giebt in dem geistlichen Reich und in den Dingen der Seligkeit, ist sein Wort, in welchem allein gottselige, nütze und gute Räthe zu finden sind, zur Seligkeit. So Viel betrifft das weltliche Reich, hat er Vernunft, menschliche Weisheit, gute Künste u.s.w. Einrede: Warum ist Christus, das neu geborene Kindlein, allein ein solcher Rath, wie bisher gehöret? Antwort: Dass es allein Ehre habe, und auf dass sich Niemand zu berühmen habe in seiner fleischlichen Weisheit und Klugheit, gute, nützliche und gottselige Räthe zu geben. Weiter aber, wie nun das neu geborene Kindlein Jesus ein Rath ist, also ist ein Reich ein Reich der guten und nützlichen Rathschläge, sein Wort eine Lehre, daraus guter und nützer Rath zu nehmen ist, seine Sacramente rathsame Sacramente, sein Gottesdienst voll Rathes. Und also Alles, was seinem Reiche zuständig, ist voll guter, nützer und gottseliger Rathschläge. </w:t>
      </w:r>
    </w:p>
    <w:p w14:paraId="514ED56B" w14:textId="77777777" w:rsidR="00873C7C" w:rsidRDefault="00873C7C" w:rsidP="00873C7C">
      <w:pPr>
        <w:pStyle w:val="berschrift3"/>
      </w:pPr>
      <w:r>
        <w:t>Von dem dritten Namen des neu geborenen Kindleins Jesu, welches heisst Kraft.</w:t>
      </w:r>
    </w:p>
    <w:p w14:paraId="585E4F19" w14:textId="77777777" w:rsidR="00873C7C" w:rsidRDefault="00873C7C" w:rsidP="00873C7C">
      <w:pPr>
        <w:pStyle w:val="StandardWeb"/>
      </w:pPr>
      <w:r>
        <w:t xml:space="preserve">Kraft wird das liebe und neu geborene Kindlein Jesus genannt, erstlich, weil es von Ewigkeit her von Art und Natur die Kraft selbst ist, ja auch kräftig, ausserhalb welchem keine wahrhaftige, rechtkräftige und tröstliche Kraft ist. Zum Andern von Amts wegen; denn er als ein kräftiger Herr trägt, regirt und erhält, was da im Himmel und auf Erden ist; item, der da in’sgemein tröstet in aller Angst und Noth, in aller Anfechtung alle Erschöpften und Machtlosen, welcher Kraft und Vermögen ganz kraftlos worden ist; item, der da giebt alle Kraft und Macht, dass die Menschen sich und andere Leute tragen, erretten und trösten mögen, Einer dem Andern in Angst und Nöthen Hilfe, Trost, Beistand und Errettung zu leisten. Darum auch folgt, dass, wer kräftig und stark sein will, ihm und anderen Leuten zum Besten, dass derselbige allein das Kindlein Jesum derwegen ansprechen muss; und wer da Kraft und Stärke bekommen hat, dass er allein demselbigen dafür dankbar sei. </w:t>
      </w:r>
    </w:p>
    <w:p w14:paraId="350D5B22" w14:textId="77777777" w:rsidR="00873C7C" w:rsidRDefault="00873C7C" w:rsidP="00873C7C">
      <w:pPr>
        <w:pStyle w:val="StandardWeb"/>
      </w:pPr>
      <w:r>
        <w:t xml:space="preserve">Nun ist aber das neu geborene Kindlein Jesus, welches da Kraft heisst, so fern, als Himmel und Erde von einander ist, von anderen Menschen, die da auch Kraft mögen heissen oder kräftig sind, zu scheiden. Denn was solche Menschen von Kraft und Stärke besitzen, Das haben sie nicht von Ewigkeit, auch nicht von Art und Natur, viel weniger von ihnen oder ihren Kräften und Vermögen, sondern aus lauter Gnaden und aus Geschenk des neu geborenen Kindleins, das das Kraft heisst von Ewigkeit her, von Art und Natur. Überdas, so mögen kräftige und starke Menschen wohl Etwas ausrichten mit ihrer Kraft und Stärke, aber Alles ist ihnen nicht möglich. Item mögen sie in etlichen Nöthen und Ängsten anderen Leuten helfen und rathen, aber nicht in allen. Item mögen sie etlichen Personen Kräfte und Stärke mittheilen, aber nicht allen, an etlichen Orten und Stätten ihre Kraft und Stärke beweisen, aber nicht allenthalben; auch zu etlichen Stunden und Zeiten, aber nicht allezeit. Item, so mögen auch Menschen, die da kräftig und stark sind, ihre Kraft und Stärke verlieren, item Viel zusagen anderen Leuten, wie sie ihre Kräfte und Stärke bei ihnen erzeigen wollen, aber doch fehlen. Solche Mängel und Gebrechen findet man aber bei Christo, dem Kindlein nicht, welcher also kräftig ist, dass er mit seiner Kraft Alles ausrichten kann und durch dieselbige den Leuten aus aller Noth und Angst helfen. So ist auch seine Kraft und Stärke an Unbeständigkeiten der Personen, Orte und Städte, Zeit und Stunden nicht gebunden. Dieselbigen natürlichen Tugenden kann er auch nicht ablegen, viel weniger in Versprechung seiner Kraft und Stärke fehlen oder trügen. Daher es auch billig allein den Namen trägt, dass es eine allmächtige Kraft heisst. </w:t>
      </w:r>
    </w:p>
    <w:p w14:paraId="5C6DF427" w14:textId="77777777" w:rsidR="00873C7C" w:rsidRDefault="00873C7C" w:rsidP="00873C7C">
      <w:pPr>
        <w:pStyle w:val="StandardWeb"/>
      </w:pPr>
      <w:r>
        <w:t xml:space="preserve">Nun solche seine Kraft und Stärke zu üben, hat das neu geborene Kindlein dazu ein Mittel, als nämlich das Wort, welches auch der Apostel Paulus zu den Römern am 1. Capitel nennet eine Kraft Gottes, einem Jeden dienstlich zu seiner Seelen Seligkeit, der daran glaubt. </w:t>
      </w:r>
    </w:p>
    <w:p w14:paraId="013C5CFB" w14:textId="77777777" w:rsidR="00873C7C" w:rsidRDefault="00873C7C" w:rsidP="00873C7C">
      <w:pPr>
        <w:pStyle w:val="StandardWeb"/>
      </w:pPr>
      <w:r>
        <w:t xml:space="preserve">Einrede: Warum hat sich Jesus Christus, das Kindlein, solchen Namen Kraft, wie bisher vernommen, allein vorbehalten? Antwort: Um zweier Ursachen willen. Eine, auf dass die Starken, Kräftigen und Mächtigen sich Nichts zu berühmen haben in ihrer Stärke, Kräften und Vermögen, und dass also das liebe und kräftige Kindlein alle Ehre allein behalte, allein übertreffe mit seiner Kraft und Macht alle menschliche Kraft und Macht und allein den Namen habe, welcher ist über alle Namen, welche da mögen genannt werden, nicht allein in dieser, sondern auch in jener Welt, zu den Eph. am 1. Cap. Die andere Ursache, damit Christo Jesu in Kraft und Macht Niemand gleich werde und also das kräftige Kindlein vor Menschen, die da kräftig und mächtig sind, bleiben möchte. Endlich aber, wie nun Christus Jesus, das Kindlein, Kraft und Macht ist und heisst, also ist auch sein Reich ein kräftig und mächtig Reich, das man wohl eine Zeit lang stürmen mag, aber nicht einstürmen. Also ist auch sein Wort eine kräftige und mächtige Lehre, also sind seine Sacramente kräftige und mächtige Dinge, also sein Gottesdienst und Alles, was zu seinem Reiche gehört. </w:t>
      </w:r>
    </w:p>
    <w:p w14:paraId="03C7B060" w14:textId="77777777" w:rsidR="00873C7C" w:rsidRDefault="00873C7C" w:rsidP="00873C7C">
      <w:pPr>
        <w:pStyle w:val="StandardWeb"/>
      </w:pPr>
      <w:r>
        <w:t xml:space="preserve">Hieraus wir aber nun nicht geringen Nutzen und Trost schöpfen mögen zu diesen sorglichen und gefährlichen Zeiten, dass wir dennoch wissen, dass das liebe, neu geborene Kindlein, welches da Kraft heisst, sammt seinem Reich und Allem, was daran hängt, endlich vor allen Tyrannen und Verfolgern wohl bleiben werde, und dass auch dasselbige Kindlein mächtig genug sei, uns wider allen Willen, die uns Übles thun, aus aller Noth zu erretten. </w:t>
      </w:r>
    </w:p>
    <w:p w14:paraId="1EC60648" w14:textId="77777777" w:rsidR="00873C7C" w:rsidRDefault="00873C7C" w:rsidP="00873C7C">
      <w:pPr>
        <w:pStyle w:val="berschrift3"/>
      </w:pPr>
      <w:r>
        <w:t>Von dem vierten Namen des neu geborenen Kindleins, welches da heisst Held.</w:t>
      </w:r>
    </w:p>
    <w:p w14:paraId="2DEBA7FF" w14:textId="77777777" w:rsidR="00873C7C" w:rsidRDefault="00873C7C" w:rsidP="00873C7C">
      <w:pPr>
        <w:pStyle w:val="StandardWeb"/>
      </w:pPr>
      <w:r>
        <w:t xml:space="preserve">Es wäre uns nichts sonderlich Tröstliches, zu hören, obgleich Jesus Christus, das neu geborene Kindlein, Kraft heisse, oder ob es gleich kräftig und mächtig wäre, so dasselbige nicht zugleich auch ein Held wäre, das ist, ein solches Kindlein, welches da schätzen und schirmen könnte. </w:t>
      </w:r>
    </w:p>
    <w:p w14:paraId="44989FCA" w14:textId="77777777" w:rsidR="00873C7C" w:rsidRDefault="00873C7C" w:rsidP="00873C7C">
      <w:pPr>
        <w:pStyle w:val="StandardWeb"/>
      </w:pPr>
      <w:r>
        <w:t xml:space="preserve">Nun trägt gemeldetes Kind den Namen Held auch um zweier Dinge willen. Zum Ersten, dass dasselbige von Ewigkeit, Art und Natur ein fester Schirm und Schutz selbst ist, ausserhalb welchem ein kräftiger Schutz oder Schirm nicht ist; von welchem auch allein aller kräftiger Schutz und Schirm zu bitten ist. Zum Andern von Amts wegen, dass nun oft genanntes Kindlein auch mächtig ist, uns zu schützen und zu schirmen wider den Teufel, wider die Sünde, wider den Tod, wider die Hölle und wider die ewige Verdammniss, ja, wider die Welt und sonst wider alle unsere Feinde und in’sgemein wider alle Fährlichkeiten. Item, welches Kindlein alle Menschen, die schützen und schirmen sollen, zu Schützern und Schirmern macht, giebt ihnen Kraft, zu schützen und zu schirmen; item, verleihet uns solchen Glauben, dadurch wir uns wider erzählte Feinde und Gefahr schützen und schirmen mögen. Derhalben auch Johannes in seiner ersten Epistel am 4. Cap. den Glauben an Christum Jesum unsere Überwindung nennt; item, von welchem die Menschen auch den Namen haben und tragen, so sie Helden genannt werden und Etwas ausrichten, das ehrlichen, kräftigen und wirklichen Helden wohl ansteht, eignet und gebührt. </w:t>
      </w:r>
    </w:p>
    <w:p w14:paraId="2E36E8C8" w14:textId="77777777" w:rsidR="00873C7C" w:rsidRDefault="00873C7C" w:rsidP="00873C7C">
      <w:pPr>
        <w:pStyle w:val="StandardWeb"/>
      </w:pPr>
      <w:r>
        <w:t xml:space="preserve">Derhalben muss man das liebe Kindlein von allen Menschen, welche den Namen Held tragen, auch dass sie ihn haben mit Heldenwerken bewiesen, wohl unterscheiden. Denn dass dieselbigen Helden schützen und schirmen können und sich und anderen Leuten hiemit dienen, Das haben sie aus lauter Gnade und Geschenk Christi, des rechten, einigen und natürlichen Helden. So ist auch jener Schutz und Schirm allein an etliche Fälle gebunden, dessgleichen auch an Umstände der Personen, Örter und Zeit. Aber Christi, des allmächtigen Helden, Schutz und Schirm strecket sich in alle Fälle der Noth und ist kräftig bei allen Personen, an allen Orten und zu allen Zeiten. Item, Menschen, Helden mögen ihren Namen verlieren; item kann in ihnen ihr Schutz und Schirm geschwächt werden; item mögen sie ihre Heldenkräfte ausziehen; item viel herrlichen Schutz zusagen und doch fehlen. Aber Christus, der Held, behält seinen Namen ewiglich, bleibt zu allen Zeiten gleich mächtig und stark zu schützen und zu schirmen, leugt und treugt nicht in seiner Zusagung, Schutz und Schirm betreffend. </w:t>
      </w:r>
    </w:p>
    <w:p w14:paraId="0B8CFB1B" w14:textId="77777777" w:rsidR="00873C7C" w:rsidRDefault="00873C7C" w:rsidP="00873C7C">
      <w:pPr>
        <w:pStyle w:val="StandardWeb"/>
      </w:pPr>
      <w:r>
        <w:t xml:space="preserve">Das Mittel aber, dadurch das liebe neu geborene Kindlein schützt und schirmt, ist sein heiliges Wort vornehmlich, welches nicht allein auch ein Stück ist von dem Harnisch, welchen Paulus schmiedet zu den Ephesern am 6. Cap. wider den listigen Anlauf des Teufels und aller seiner Feinde, sondern auch die herrliche und tröstliche Zusagung, welche wir durch den Glauben zum Schutz und Schirm ergreifen. Sonst hat auch Christus, der Held, viele andere Mittel, seinen Schutz und Schirm zu beweisen, nach Gelegenheit der Feinde und der Gefährlichkeiten. </w:t>
      </w:r>
    </w:p>
    <w:p w14:paraId="3A89E1FF" w14:textId="77777777" w:rsidR="00873C7C" w:rsidRDefault="00873C7C" w:rsidP="00873C7C">
      <w:pPr>
        <w:pStyle w:val="StandardWeb"/>
      </w:pPr>
      <w:r>
        <w:t xml:space="preserve">Einrede: Warum ist nun Christus allein ein solcher Held, wie bisher dargethan? Antwort. Damit uns benommen würde die Ursache, uns als Helden zu berühmen, und dass also Christus, der ewige und natürliche, ja auch allmächtige Held allein die Ehre habe. Item, dass wir uns lernen demüthigen und von ihm allein bitten, dass wir durch den Glauben auch mögen Helden sein, Teufel, Sünde, Tod, Hölle, ewige Verdammniss und die Welt zu überwinden. </w:t>
      </w:r>
    </w:p>
    <w:p w14:paraId="56AFCD66" w14:textId="77777777" w:rsidR="00873C7C" w:rsidRDefault="00873C7C" w:rsidP="00873C7C">
      <w:pPr>
        <w:pStyle w:val="StandardWeb"/>
      </w:pPr>
      <w:r>
        <w:t xml:space="preserve">Wie aber nun Christus, das Kindlein, ein gewaltiger und allmächtiger Held ist wider alle Feinde und Widersacher, also ist sein Reich ein Heldenreich, welchem endlich weder Teufel, noch Sünde, Tod, Hölle, ewige Verdammniss und Welt schaden kann, ja ein Reich, darin die gottseligen Unterthanen wohl mögen von erzählten Feinden angefochten werden eine Zeit lang, aber endlich nicht verdrückt. Also ist sein Wort eine Heldenlehre, welche endlich nicht zu tilgen ist, ja, welche durch Verfolgung je mehr und mehr erweitert wird und zunimmt. Dessgleichen ist es auch gelegen mit seinen Sacramenten und Gottesdienst, welche Dinge dem allmächtigen Helden Jesu Niemand aus seinen Händen reissen wird. </w:t>
      </w:r>
    </w:p>
    <w:p w14:paraId="3167B31F" w14:textId="77777777" w:rsidR="00873C7C" w:rsidRDefault="00873C7C" w:rsidP="00873C7C">
      <w:pPr>
        <w:pStyle w:val="berschrift3"/>
      </w:pPr>
      <w:r>
        <w:t>Von dem fünften Namen des neu geborenen Kindleins Jesu, welcher heisst ewiger Vater.</w:t>
      </w:r>
    </w:p>
    <w:p w14:paraId="724F89C5" w14:textId="77777777" w:rsidR="00873C7C" w:rsidRDefault="00873C7C" w:rsidP="00873C7C">
      <w:pPr>
        <w:pStyle w:val="StandardWeb"/>
      </w:pPr>
      <w:r>
        <w:t xml:space="preserve">Solchen Namen trägt das liebe Kindlein Jesus eben wie die anderen um zweierlei Ursachen willen. Erstlich, dass es von Ewigkeit her von Art und Natur ein ewiger Vater ist; item, dass ausserhalb ihm keine rechte Vaterschaft ist; item, von welchem alle Vaterschaft als von einem wahrhaftigen Gott zu bitten und zu erlangen ist. Danach von wegen seines Amtes, dass er wie ein Vater alle Zeit sein Reich und Kirche gebieret und erweitert. Item, bleibet alle Zeit Vater, ist kein Richter und Verdammer, wie er denn selbst von ihm zeugt Joh. am 3.: Denn Gott hat seinen Sohn nicht gesandt in die Welt, dass er die Welt richte, sondern, dass die Welt durch ihn selig werde. Item, so hören in ihm die väterlichen Affecten und Begierden nimmer auf. Item, welcher rechter, frommer und weiser Vater zu sein schenkt und giebt. Item, macht auch gottselige und gute Väter, welche ihr väterlich Amt treulich und wohl ausrichten. </w:t>
      </w:r>
    </w:p>
    <w:p w14:paraId="70653EC7" w14:textId="77777777" w:rsidR="00873C7C" w:rsidRDefault="00873C7C" w:rsidP="00873C7C">
      <w:pPr>
        <w:pStyle w:val="StandardWeb"/>
      </w:pPr>
      <w:r>
        <w:t xml:space="preserve">Nun ist aber Christus, dies liebe Kindlein und der ewige Vater, weit und fern von allen anderen Vätern abzuscheiden. Denn diese Väter sind sterbliche und vergängliche Väter, jener aber ein ewiger Vater. Diese sind Väter aus Gnaden und Geschenk, jener von Natur. Diese mögen ihre väterlichen Ämter und Affecten gegen ihre Kinder in Vergessenheit stellen, jener aber nicht. Diese haben etwa ein Ansehn der Personen unter den Kindern, item der Orte und Städte, item der Zeit und Stunden, nach welcher Umstände Gelegenheit sie ihre väterlichen Ämter und Affecte üben und treiben. Jener erzeigt sein väterlich Herz und Wohlthaten auch an den bösen Kindern, thut gut den Bösen und Frommen an allen Orten und Städten und zu allen Zeiten und Stunden. Diese können fehlen, lügen und trügen, jener weiss von solchen Lastern Nichts. Diese werden etwa aus freundlichen Vätern zornige Richter und Tyrannen, jener ist frei von allem Richten und Verdammen bis zu seiner Zeit, wann er wird kommen zu richten und zu verdammen alle Unbussfertigen. </w:t>
      </w:r>
    </w:p>
    <w:p w14:paraId="77264E01" w14:textId="77777777" w:rsidR="00873C7C" w:rsidRDefault="00873C7C" w:rsidP="00873C7C">
      <w:pPr>
        <w:pStyle w:val="StandardWeb"/>
      </w:pPr>
      <w:r>
        <w:t xml:space="preserve">Hieraus nun sehr grosser Trost sich erzeuget, auf dass wir wissen, dass Christus, das liebe Kindlein, wohl hasset die Sünde, ist zornig wider dieselbige und straft auch diese in den ungehorsamen Kindern. Jedoch wirft er sie nicht eilig hinweg, verdammt sie auch nicht, wo sie sich unterrichten lassen; gleichwie auch selbst ein Vater seine Kinder nicht verwirft, wo sie sich bessern. </w:t>
      </w:r>
    </w:p>
    <w:p w14:paraId="138B63FE" w14:textId="77777777" w:rsidR="00873C7C" w:rsidRDefault="00873C7C" w:rsidP="00873C7C">
      <w:pPr>
        <w:pStyle w:val="StandardWeb"/>
      </w:pPr>
      <w:r>
        <w:t xml:space="preserve">Das Mittel aber, dadurch Christus, der ewige Vater, sein Reich und Kirche gebauet, ist das Wort Gottes. </w:t>
      </w:r>
    </w:p>
    <w:p w14:paraId="6587C2D7" w14:textId="77777777" w:rsidR="00873C7C" w:rsidRDefault="00873C7C" w:rsidP="00873C7C">
      <w:pPr>
        <w:pStyle w:val="StandardWeb"/>
      </w:pPr>
      <w:r>
        <w:t xml:space="preserve">Einrede: Warum hat Christus, das liebe Kindlein, ihm allein den Namen behalten, dass er heisse ewiger Vater? Antwort: Auf dass es allein die Ehre haben, und dass uns Ursach zu rühmen benommen werde. Überdas weiter, gleich wie Christus nun ein ewiger Vater ist, also ist sein Reich auch ewig, welches sich hier anhebt und wird währen von Ewigkeit zu Ewigkeit. Item, wie er ein freundlicher Vater ist, also ist auch sein Reich ein freundliches Reich, seine Lehre eine freundliche Lehre, seine Sacramente Zeichen alles väterlichen und freundlichen Willens und Gnaden, und sein Gottesdienst ein freundlicher Dienst. </w:t>
      </w:r>
    </w:p>
    <w:p w14:paraId="244A9B75" w14:textId="77777777" w:rsidR="00873C7C" w:rsidRDefault="00873C7C" w:rsidP="00873C7C">
      <w:pPr>
        <w:pStyle w:val="berschrift3"/>
      </w:pPr>
      <w:r>
        <w:t>Von dem sechsten Namen des neu geborenen Kindleins Jesu, welches heisst Friedefürst.</w:t>
      </w:r>
    </w:p>
    <w:p w14:paraId="5D3A99D0" w14:textId="77777777" w:rsidR="00873C7C" w:rsidRDefault="00873C7C" w:rsidP="00873C7C">
      <w:pPr>
        <w:pStyle w:val="StandardWeb"/>
      </w:pPr>
      <w:r>
        <w:t xml:space="preserve">Friedefürst heisst dies neu geborene Kindlein Jesus, erstlich, dass es von Art und Natur friedlich ist, ja der Friede selbst, und Das von Ewigkeit her, von welchem als von einem wahrhaftigen Gott aller wahrhaftige Friede, beide der äusserliche und der innerliche, zu bitten ist. Zum Andern von Amts wegen, dass es, indem es die Sünde vergiebt, von Stund an mitschenkt und giebt den Frieden des Herzens und Gewissens, den innerlichen Frieden. Item macht es friedsame Leute, regirt und erhält allen Frieden. Nach dem so giebt es auch den äusserlichen Frieden und hilft getreulich allen Unfrieden verhüten. </w:t>
      </w:r>
    </w:p>
    <w:p w14:paraId="2C2BB740" w14:textId="77777777" w:rsidR="00873C7C" w:rsidRDefault="00873C7C" w:rsidP="00873C7C">
      <w:pPr>
        <w:pStyle w:val="StandardWeb"/>
      </w:pPr>
      <w:r>
        <w:t xml:space="preserve">Damit aber gleichwohl Christum Niemand halte für einen solchen Friedefürsten, wie etwa grosse Herren auch Friedefürsten genannt werden, so ist zu wissen, dass man Christum, den Friedefürsten, muss absondern von allen Menschen, welche sonst den Namen Friedefürst tragen. Denn sind Menschen Friedefürsten, so sind sie es nicht von sich selbst, auch nicht von Art und Natur, viel weniger von Ewigkeit her, sondern aus Gnaden. Item, ob diese gleich all ihre Kräfte und Vermögen ausrechnen, mögen sie doch nicht mehr, denn den äusserlichen Frieden helfen und machen, welcher auch an Personen, Ort und Zeit gebunden ist. Item, sagen Friedefürsten unter den Menschenkindern etwa Frieden zu, es steht aber in ihrem Vermögen nicht, den zugesagten zu halten. Item ist es menschlicher Friedefürsten tägliche Gewohnheit, dass sie zum öftern Mal ihres Amtes, Friede zu machen und zu erhalten, vergessen. Einen solchen Friedefürsten aber haben wir an Christo Jesu nicht, sondern Den, welcher von Art, Natur und Ewigkeit her allzeit ein Friedefürst ist, allmächtig, beide den innerlichen und äusserlichen Frieden zu geben allen Menschen, an allen Orten und zu allen Zeiten, item in allen Fällen, vor der Vernunft möglich oder unmöglich. Welcher seines Amts, Friede zu machen, nicht vergessen kann, vielweniger, versprochenen Frieden durch seine Zusagung nicht zu halten. </w:t>
      </w:r>
    </w:p>
    <w:p w14:paraId="2421E14D" w14:textId="77777777" w:rsidR="00873C7C" w:rsidRDefault="00873C7C" w:rsidP="00873C7C">
      <w:pPr>
        <w:pStyle w:val="StandardWeb"/>
      </w:pPr>
      <w:r>
        <w:t xml:space="preserve">Einrede: Durch welches Mittel giebt Christus, der Friedefürst, seinen Frieden? Antwort: Durch sein Wort. Wenn man es hört, annimmt und glaubt, kommt man zum innerlichen Frieden des Gewissens; auf welche Dinge auch hernachmals folgt der äusserliche Friede. </w:t>
      </w:r>
    </w:p>
    <w:p w14:paraId="42CD12A6" w14:textId="77777777" w:rsidR="00873C7C" w:rsidRDefault="00873C7C" w:rsidP="00873C7C">
      <w:pPr>
        <w:pStyle w:val="StandardWeb"/>
      </w:pPr>
      <w:r>
        <w:t xml:space="preserve">Einrede: Ja, wo Christus, dieser Friedefürst, zugegen ist, sucht man nichts Wenigeres, denn Frieden, wie denn durch die tägliche Erfahrung vor Augen. Antwort: Dass Unfrieden ist, wo Christus, der Friedefürst, zugegen, ist seine Schuld nicht, sondern Derer, welche den Friedefürsten Jesum Christum nicht wollen annehmen. </w:t>
      </w:r>
    </w:p>
    <w:p w14:paraId="505155AD" w14:textId="77777777" w:rsidR="00873C7C" w:rsidRDefault="00873C7C" w:rsidP="00873C7C">
      <w:pPr>
        <w:pStyle w:val="StandardWeb"/>
      </w:pPr>
      <w:r>
        <w:t xml:space="preserve">Einrede: Warum hat Christus allein den Namen für sich behalten, dass er beides Friedens Friedefürst und Geber ist von Natur und Ewigkeit? Antwort: Damit er allein die Ehre habe und unsere Münder gestopft werden, sich keines Ruhms zu unternehmen. </w:t>
      </w:r>
    </w:p>
    <w:p w14:paraId="5B50B2DA" w14:textId="77777777" w:rsidR="00873C7C" w:rsidRDefault="00873C7C" w:rsidP="00873C7C">
      <w:pPr>
        <w:pStyle w:val="StandardWeb"/>
      </w:pPr>
      <w:r>
        <w:t xml:space="preserve">Endlich aber, wie nun Christus ein Friedefürst ist, also ist sein Reich ein friedlich Reich, sein Licht ein Licht des Friedens, seine Sacramente solche Zeichen, welche uns alles brüderlichen Friedens vermahnen und erinnern sollen, sein Gottesdienst voll Friedens, indem er von uns erfordert die brüderliche Liebe, seine Prediger Friedeprediger, wie sie auch der Prophet Esaias nennet, und seine Unterthanen ein friedlich Volk. </w:t>
      </w:r>
    </w:p>
    <w:p w14:paraId="41EA2957" w14:textId="77777777" w:rsidR="00873C7C" w:rsidRDefault="00873C7C" w:rsidP="00873C7C">
      <w:pPr>
        <w:pStyle w:val="StandardWeb"/>
      </w:pPr>
      <w:r>
        <w:t xml:space="preserve">Einrede: Was ist es von Nöthen gewesen, dass Christus, das liebe Kindlein, solche grosse und herrliche Namen gehabt hat, bezeichnend solche grosse Ämter? Antwort: Desswegen, dass er auch grosse und gewaltige Feinde gehabt, welche ihn leichtlich hätten verhindern mögen in Anrichtung seines Reichs, wo er nicht ein so mächtiger Herr gewesen wäre. Darum sagt der Prophet: Auf dass seine Herrschaft gross werde und des Friedens kein Ende u.s.w. </w:t>
      </w:r>
    </w:p>
    <w:p w14:paraId="4F40C7C5" w14:textId="77777777" w:rsidR="00873C7C" w:rsidRDefault="00873C7C" w:rsidP="00873C7C">
      <w:pPr>
        <w:pStyle w:val="berschrift3"/>
      </w:pPr>
      <w:r>
        <w:t>Der andere Artikel in dieser Predigt.</w:t>
      </w:r>
    </w:p>
    <w:p w14:paraId="033CB041" w14:textId="77777777" w:rsidR="00873C7C" w:rsidRDefault="00873C7C" w:rsidP="00873C7C">
      <w:pPr>
        <w:pStyle w:val="StandardWeb"/>
      </w:pPr>
      <w:r>
        <w:t xml:space="preserve">Zum Andern sollen Euer Liebden hören in dieser Predigt, was nun das liebe, neu geborene Kindlein Jesus für ein Reich habe, nämlich ein ewiges Reich und derhalben ein geistliches Reich. Denn so das Reich Christi ein weltliches Reich wäre, so könnte es nicht ewig währen. Ja, auch ein solches Reich, das hier auf Erden ist und hier anhebt und streckt sich nach diesem Leben in das ewige Leben. Aus der Ursache sagt der Prophet, dass Christus, der König, werde auf dem Stuhle seines Vaters David sitzen. Nun hat David hier auf Erden regirt. Darum soll man nicht imaginiren, gleich als wäre das Reich Christi über den Wolken, zu welchem hie Niemand kommen möchte. Es ist hier auf Erden und stehet in der Versammlung der Heiligen und christlichen Kirchen. </w:t>
      </w:r>
    </w:p>
    <w:p w14:paraId="4A425F5E" w14:textId="77777777" w:rsidR="00873C7C" w:rsidRDefault="00873C7C" w:rsidP="00873C7C">
      <w:pPr>
        <w:pStyle w:val="berschrift3"/>
      </w:pPr>
      <w:r>
        <w:t>Der dritte Artikel</w:t>
      </w:r>
    </w:p>
    <w:p w14:paraId="6F516400" w14:textId="77777777" w:rsidR="00873C7C" w:rsidRDefault="00873C7C" w:rsidP="00873C7C">
      <w:pPr>
        <w:pStyle w:val="StandardWeb"/>
      </w:pPr>
      <w:r>
        <w:t xml:space="preserve">vermeldet, mit was fürnehmen Stücken das Reich Jesu Christi geschmückt und gezieret sei; item, was fürnehmlich die Unterthanen in demselbigen Reiche üben und treiben sollen. Denn Christi Reich ist nicht ein Reich des Müssiggangs. Daher Esaias sagt, dass er sein Reich zurichte und stärke mit Gericht und Gerechtigkeit. Gericht aber üben im Reiche Christi heisst sich für einen armen Sünder erkennen, welcher Gottes Gebote mannichfaltig und oft überschritten, sich also beschuldigen, anklagen und verdammen als Den, welcher von wegen der begangenen Sünden billig Gottes Strafe und Zorn, hie zeitlich und dort ewiglich, verdient habe. Und Das thun heisst die Schrift sonst mit anderen Worten Reu und Leid tragen. </w:t>
      </w:r>
    </w:p>
    <w:p w14:paraId="20765674" w14:textId="77777777" w:rsidR="00873C7C" w:rsidRDefault="00873C7C" w:rsidP="00873C7C">
      <w:pPr>
        <w:pStyle w:val="StandardWeb"/>
      </w:pPr>
      <w:r>
        <w:t xml:space="preserve">Gerechtigkeit üben heisst sich nun aus Erkenntniss der Sünde und aus der Reue wiederum aufrichten durch den Glauben an Gottes Gnade und Barmherzigkeit, zur Vergebung der Sünden und zu einem neuen und gottesfürchtigen Leben. Es heisst, in den Sünden nicht verzagen, auch die Sünden über Gottes Barmherzigkeit und Gnade nicht erheben, sondern durch den Glauben festiglich beschliessen, dass Gott uns alle unsere Sünden sammt angehängten Peinen und Strafen um seines lieben Sohnes willen verzeihen und nachlassen will und in Dem uns auch seinen heiligen Geist schenken und geben, der uns Hilfe und Beistand thun soll, dass wir uns vor Sünden weiter mögen hüten und ein neu und Gott wohlgefällig Leben anfangen und in das Werk bringen. </w:t>
      </w:r>
    </w:p>
    <w:p w14:paraId="76DF5CC1" w14:textId="77777777" w:rsidR="00873C7C" w:rsidRDefault="00873C7C" w:rsidP="00873C7C">
      <w:pPr>
        <w:pStyle w:val="berschrift3"/>
      </w:pPr>
      <w:r>
        <w:t>Der vierte Artikel</w:t>
      </w:r>
    </w:p>
    <w:p w14:paraId="02D277D2" w14:textId="4893BDA4" w:rsidR="00BD71A4" w:rsidRDefault="00873C7C" w:rsidP="00873C7C">
      <w:pPr>
        <w:pStyle w:val="StandardWeb"/>
      </w:pPr>
      <w:r>
        <w:t xml:space="preserve">stehet in einer Frage: Wem man’s zuschreiben soll, dass das Reich Christi ein solches Reich ist, wie bisher gehört, welches mit Gericht und Gerechtigkeit zugerichtet und gestärket sei, von nun an bis in Ewigkeit? Antwort: Nicht unseren Kräften, Vermögen und Verdiensten, sondern dem Eifer des Herrn Zebaoth. Denn dieweil er geeifert und uns so lieb gehabt, dass er seinen eingeborenen Sohn in die Welt geschickt, hat er gemeldet Reich angerichtet und mit erzählten Tugenden geschmücket. Amen. </w:t>
      </w:r>
    </w:p>
    <w:p w14:paraId="5F4B650A" w14:textId="77777777" w:rsidR="00CC7CA7" w:rsidRDefault="00CC7CA7">
      <w:pPr>
        <w:spacing w:after="0" w:line="240" w:lineRule="auto"/>
      </w:pPr>
      <w:r>
        <w:br w:type="page"/>
      </w:r>
    </w:p>
    <w:p w14:paraId="6A7021D9" w14:textId="77777777" w:rsidR="00CC7CA7" w:rsidRDefault="00CC7CA7" w:rsidP="00CC7CA7">
      <w:pPr>
        <w:pStyle w:val="berschrift1"/>
        <w:rPr>
          <w:sz w:val="48"/>
        </w:rPr>
      </w:pPr>
      <w:r>
        <w:t>Schönfeld, F. - Das christliche Kirchenjahr</w:t>
      </w:r>
    </w:p>
    <w:p w14:paraId="6ACF8448"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Schriftchen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3612A110" w14:textId="77777777" w:rsidR="00CC7CA7" w:rsidRDefault="00CC7CA7" w:rsidP="00CC7CA7">
      <w:pPr>
        <w:pStyle w:val="StandardWeb"/>
      </w:pPr>
      <w:r>
        <w:t xml:space="preserve">Sommerfeld, im Oktober 1866. </w:t>
      </w:r>
    </w:p>
    <w:p w14:paraId="03B9B3AA" w14:textId="77777777" w:rsidR="00CC7CA7" w:rsidRDefault="00CC7CA7" w:rsidP="00CC7CA7">
      <w:pPr>
        <w:pStyle w:val="StandardWeb"/>
      </w:pPr>
      <w:r>
        <w:t xml:space="preserve">Der Verfasser. </w:t>
      </w:r>
    </w:p>
    <w:p w14:paraId="062E33DD"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3588541E" w14:textId="77777777" w:rsidR="00CC7CA7" w:rsidRDefault="00CC7CA7" w:rsidP="00CC7CA7">
      <w:pPr>
        <w:pStyle w:val="StandardWeb"/>
      </w:pPr>
      <w:r>
        <w:t xml:space="preserve">Das christliche Kirchenjahr wird zunächst in zwei Hälften, die festliche und festlose Hälfte, eingeteilt. Die festliche Hälfte reicht vom ersten Adventssonntage bis zum Trinitatisfeste. In dieser Hälfte werden die drei großen christlichen Feste Weihnachten, Ostern und Pfingsten gefeiert. Die festlose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Theile: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4A0FCA88"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5AD98FC2" w14:textId="77777777" w:rsidR="00CC7CA7" w:rsidRDefault="00CC7CA7" w:rsidP="00CC7CA7">
      <w:pPr>
        <w:pStyle w:val="berschrift2"/>
      </w:pPr>
      <w:r>
        <w:t>Feste oder Feiertage.</w:t>
      </w:r>
    </w:p>
    <w:p w14:paraId="676CE2D6"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erinnern. Das Osterfest z. B. erinnert uns an die Auferstehung des Herrn. Das </w:t>
      </w:r>
      <w:r w:rsidR="00F35728">
        <w:t>Ereignis</w:t>
      </w:r>
      <w:r>
        <w:t xml:space="preserve">, woran uns ein Fest erinnert, heißt der Festgegenstand, dieser ist in dem Festevangelium erzählt. </w:t>
      </w:r>
    </w:p>
    <w:p w14:paraId="57471205"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5C8B2155"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r w:rsidR="00F35728">
        <w:t>Sabbat</w:t>
      </w:r>
      <w:r>
        <w:t xml:space="preserve">es ganz aus der christlichen Kirche. </w:t>
      </w:r>
    </w:p>
    <w:p w14:paraId="608A99B6"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4037C12B" w14:textId="77777777" w:rsidR="00CC7CA7" w:rsidRDefault="00CC7CA7" w:rsidP="00CC7CA7">
      <w:pPr>
        <w:pStyle w:val="berschrift3"/>
      </w:pPr>
      <w:r>
        <w:t>I. Die festliche Hälfte des Kirchenjahres.</w:t>
      </w:r>
    </w:p>
    <w:p w14:paraId="35FA7799" w14:textId="77777777" w:rsidR="00CC7CA7" w:rsidRDefault="00CC7CA7" w:rsidP="00CC7CA7">
      <w:pPr>
        <w:pStyle w:val="berschrift4"/>
      </w:pPr>
      <w:r>
        <w:t>Der Weihnachtsfestkreis.</w:t>
      </w:r>
    </w:p>
    <w:p w14:paraId="64CAEE6A"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58293D6F" w14:textId="77777777" w:rsidR="00CC7CA7" w:rsidRDefault="00CC7CA7" w:rsidP="00CC7CA7">
      <w:pPr>
        <w:pStyle w:val="berschrift5"/>
      </w:pPr>
      <w:r>
        <w:t>Die Adventszeit.</w:t>
      </w:r>
    </w:p>
    <w:p w14:paraId="4126BEDD"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06750193"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51CA1D59" w14:textId="77777777" w:rsidR="00CC7CA7" w:rsidRDefault="00CC7CA7" w:rsidP="00CC7CA7">
      <w:pPr>
        <w:pStyle w:val="berschrift5"/>
      </w:pPr>
      <w:r>
        <w:t>Das Weihnachtsfest.</w:t>
      </w:r>
    </w:p>
    <w:p w14:paraId="51D4BAF8"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69159B8D"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r w:rsidR="00F35728">
        <w:t>usw.</w:t>
      </w:r>
      <w:r>
        <w:t xml:space="preserve">. </w:t>
      </w:r>
    </w:p>
    <w:p w14:paraId="7CFD59CB"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1E6ABE54"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0014607B"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28C5F87F" w14:textId="77777777" w:rsidR="00CC7CA7" w:rsidRDefault="00CC7CA7" w:rsidP="00CC7CA7">
      <w:pPr>
        <w:pStyle w:val="StandardWeb"/>
      </w:pPr>
      <w:r>
        <w:t xml:space="preserve">Die Gebräuche, welche man am Saturnusfeste hatte, trug man auch auf das Weihnachtsfest über. - Am Saturnusfeste zündete man eine Menge Wachslichter an. Ebenso zündet man nun in den Kirchen in der sogenannten Christnacht Wachskerzen an, des geistigen Lichtes gedenkend, welches Jesus gebracht hat. Auch bei unserer Christbescherung darf der bunte Wachsstock nicht fehlen. - Am Saturnusfeste beschenkte man sich gegenseitig. Diese Sitte wurde auch von den Christen beibehalten. Eltern beschenken ihre Kinder, Freunde ihre Freunde, um dadurch auch auf äußerliche Weise die Freude zu erhöhen. So wird das Weihnachtsfest ein rechtes Freudenfest, weil auch schon die kleinen Kinder an der Freude dieses Festes Antheil nehmen. Besonderer Erwähnung verdient noch der Weihnachts- ober Christbaum. </w:t>
      </w:r>
    </w:p>
    <w:p w14:paraId="4DDAE140"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610035CE" w14:textId="77777777" w:rsidR="00CC7CA7" w:rsidRDefault="00CC7CA7" w:rsidP="00CC7CA7">
      <w:pPr>
        <w:pStyle w:val="StandardWeb"/>
      </w:pPr>
      <w:r>
        <w:t xml:space="preserve">Bemerkung. Der zweite Weihnachtstag wurde früher zugleich als </w:t>
      </w:r>
      <w:r w:rsidR="00F35728">
        <w:t>Gedächtnistag</w:t>
      </w:r>
      <w:r>
        <w:t xml:space="preserve"> des Stephanus (Apostelgesch.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601D0CB5" w14:textId="77777777" w:rsidR="00CC7CA7" w:rsidRDefault="00CC7CA7" w:rsidP="00CC7CA7">
      <w:pPr>
        <w:pStyle w:val="berschrift5"/>
      </w:pPr>
      <w:r>
        <w:t>Das Fest der Beschneidung Christi. (Neujahrsfest.)</w:t>
      </w:r>
    </w:p>
    <w:p w14:paraId="557D52AB"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43D95EEF"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051BD77C"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18266FAA"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eher, als an jedem andern. Bei den Christen sollten diese Wünsche nur aus inniger Liebe und lauterer Frömmigkeit kommen; sie werden aber in sehr vielen Fällen nur der Gewohnheit und Mode wegen ausgesprochen. </w:t>
      </w:r>
    </w:p>
    <w:p w14:paraId="15968867" w14:textId="77777777" w:rsidR="00CC7CA7" w:rsidRDefault="00CC7CA7" w:rsidP="00CC7CA7">
      <w:pPr>
        <w:pStyle w:val="berschrift5"/>
      </w:pPr>
      <w:r>
        <w:t>Das Epiphaniasfest.</w:t>
      </w:r>
    </w:p>
    <w:p w14:paraId="4AFBA15F"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9"/>
      </w:r>
      <w:r>
        <w:t xml:space="preserve">. Es erinnert uns dies Fest zunächst daran, dass 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326A9E11"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3F3EC2E0"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65C6D6E7"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182F395B"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Sexagesimae, d. h. der 60. Tag; 3) der Sonntag Quinquagesimae,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(Quadragesimae) genannt, der vorhergehende der 50. (Quinquagesimae) und so zurück die andern beiden der 60. (Sexagesimae) und der 70. Tag (Septuagesimae) geheißen. Die Zählung ist freilich ungenau, aber gebräuchlich geworden. </w:t>
      </w:r>
    </w:p>
    <w:p w14:paraId="66B81EF0" w14:textId="77777777" w:rsidR="00CC7CA7" w:rsidRDefault="00CC7CA7" w:rsidP="00CC7CA7">
      <w:pPr>
        <w:pStyle w:val="berschrift4"/>
      </w:pPr>
      <w:r>
        <w:t>Der Osterfestkreis.</w:t>
      </w:r>
    </w:p>
    <w:p w14:paraId="4087D6F2"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364DE21F" w14:textId="77777777" w:rsidR="00CC7CA7" w:rsidRDefault="00CC7CA7" w:rsidP="00CC7CA7">
      <w:pPr>
        <w:pStyle w:val="berschrift5"/>
      </w:pPr>
      <w:r>
        <w:t>Die Leidenszeit.</w:t>
      </w:r>
    </w:p>
    <w:p w14:paraId="64E8A1CA"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Haupt,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4B93BD1D" w14:textId="77777777" w:rsidR="00CC7CA7" w:rsidRDefault="00CC7CA7" w:rsidP="00CC7CA7">
      <w:pPr>
        <w:pStyle w:val="level1"/>
        <w:numPr>
          <w:ilvl w:val="0"/>
          <w:numId w:val="1"/>
        </w:numPr>
      </w:pPr>
      <w:r>
        <w:rPr>
          <w:rStyle w:val="Fett"/>
          <w:rFonts w:eastAsiaTheme="majorEastAsia"/>
        </w:rPr>
        <w:t xml:space="preserve">Invocavit </w:t>
      </w:r>
      <w:r>
        <w:t>, d. h. Er hat gerufen, nach Ps. 91, 15. Er ruft rc.</w:t>
      </w:r>
    </w:p>
    <w:p w14:paraId="7DCAEF9A" w14:textId="77777777" w:rsidR="00CC7CA7" w:rsidRDefault="00CC7CA7" w:rsidP="00CC7CA7">
      <w:pPr>
        <w:pStyle w:val="level1"/>
        <w:numPr>
          <w:ilvl w:val="0"/>
          <w:numId w:val="1"/>
        </w:numPr>
      </w:pPr>
      <w:r>
        <w:rPr>
          <w:rStyle w:val="Fett"/>
          <w:rFonts w:eastAsiaTheme="majorEastAsia"/>
        </w:rPr>
        <w:t xml:space="preserve">Reminiscere </w:t>
      </w:r>
      <w:r>
        <w:t>, d. i. Gedenke, nach Ps. 25, 6. Gedenke Herr rc.</w:t>
      </w:r>
    </w:p>
    <w:p w14:paraId="6D56E0A0" w14:textId="77777777" w:rsidR="00CC7CA7" w:rsidRDefault="00CC7CA7" w:rsidP="00CC7CA7">
      <w:pPr>
        <w:pStyle w:val="level1"/>
        <w:numPr>
          <w:ilvl w:val="0"/>
          <w:numId w:val="1"/>
        </w:numPr>
      </w:pPr>
      <w:r>
        <w:rPr>
          <w:rStyle w:val="Fett"/>
          <w:rFonts w:eastAsiaTheme="majorEastAsia"/>
        </w:rPr>
        <w:t xml:space="preserve">Oculi </w:t>
      </w:r>
      <w:r>
        <w:t>, h. i. Die Augen, nach Ps. 25, 15. Meine Augen rc.</w:t>
      </w:r>
    </w:p>
    <w:p w14:paraId="38F459BB" w14:textId="77777777" w:rsidR="00CC7CA7" w:rsidRDefault="00CC7CA7" w:rsidP="00CC7CA7">
      <w:pPr>
        <w:pStyle w:val="level1"/>
        <w:numPr>
          <w:ilvl w:val="0"/>
          <w:numId w:val="1"/>
        </w:numPr>
      </w:pPr>
      <w:r>
        <w:rPr>
          <w:rStyle w:val="Fett"/>
          <w:rFonts w:eastAsiaTheme="majorEastAsia"/>
        </w:rPr>
        <w:t xml:space="preserve">Lätare </w:t>
      </w:r>
      <w:r>
        <w:t>, d. h. Freue dich, nach Jesaias 66, 10. Freuet euch mit rc.</w:t>
      </w:r>
    </w:p>
    <w:p w14:paraId="11231B4D" w14:textId="77777777" w:rsidR="00CC7CA7" w:rsidRDefault="00CC7CA7" w:rsidP="00CC7CA7">
      <w:pPr>
        <w:pStyle w:val="level1"/>
        <w:numPr>
          <w:ilvl w:val="0"/>
          <w:numId w:val="1"/>
        </w:numPr>
      </w:pPr>
      <w:r>
        <w:rPr>
          <w:rStyle w:val="Fett"/>
          <w:rFonts w:eastAsiaTheme="majorEastAsia"/>
        </w:rPr>
        <w:t xml:space="preserve">Judica </w:t>
      </w:r>
      <w:r>
        <w:t>, d. h. Richte, nach Ps. 43, 1. Richte mich Gott, und führe rc.</w:t>
      </w:r>
    </w:p>
    <w:p w14:paraId="0ADB0D93" w14:textId="77777777" w:rsidR="00CC7CA7" w:rsidRDefault="00CC7CA7" w:rsidP="00CC7CA7">
      <w:pPr>
        <w:pStyle w:val="level1"/>
        <w:numPr>
          <w:ilvl w:val="0"/>
          <w:numId w:val="1"/>
        </w:numPr>
      </w:pPr>
      <w:r>
        <w:rPr>
          <w:rStyle w:val="Fett"/>
          <w:rFonts w:eastAsiaTheme="majorEastAsia"/>
        </w:rPr>
        <w:t xml:space="preserve">Palmarum </w:t>
      </w:r>
      <w:r>
        <w:t>, d. h. Sonntag der Palmen, nach Joh. 12, 13. Nahmen sie Palmenzweige rc.</w:t>
      </w:r>
    </w:p>
    <w:p w14:paraId="10A48783" w14:textId="77777777" w:rsidR="00CC7CA7" w:rsidRDefault="00CC7CA7" w:rsidP="00CC7CA7">
      <w:pPr>
        <w:pStyle w:val="StandardWeb"/>
      </w:pPr>
      <w:r>
        <w:t xml:space="preserve">Der wichtigste Theil der Passionszeit ist die letzte Woche derselben, die </w:t>
      </w:r>
      <w:r w:rsidR="00F35728">
        <w:t>Karwoche</w:t>
      </w:r>
      <w:r>
        <w:t xml:space="preserve">, Klagewoche, nach einem altdeutschen Worte charen,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12EF6E88"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Fürwahr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067004E4" w14:textId="77777777" w:rsidR="00CC7CA7" w:rsidRDefault="00CC7CA7" w:rsidP="00CC7CA7">
      <w:pPr>
        <w:pStyle w:val="berschrift5"/>
      </w:pPr>
      <w:r>
        <w:t>Das Osterfest.</w:t>
      </w:r>
    </w:p>
    <w:p w14:paraId="12785C1F"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der Glaubensgrund der christlichen Kirche. (I. </w:t>
      </w:r>
      <w:r w:rsidR="00F35728">
        <w:t>Korinther</w:t>
      </w:r>
      <w:r>
        <w:t xml:space="preserve"> 15, 17-22.) Das Evangelium für den ersten Osterfeiertag (Marcus 16, 1-8) erzählt uns die Auferstehung Jesu Christi. </w:t>
      </w:r>
    </w:p>
    <w:p w14:paraId="2E72DB11"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Hallelujah, d. h. Gelobt sei Gott! </w:t>
      </w:r>
    </w:p>
    <w:p w14:paraId="074AF1CC" w14:textId="77777777" w:rsidR="00CC7CA7" w:rsidRDefault="00F35728" w:rsidP="00CC7CA7">
      <w:pPr>
        <w:pStyle w:val="StandardWeb"/>
      </w:pPr>
      <w:r>
        <w:t>Über</w:t>
      </w:r>
      <w:r w:rsidR="00CC7CA7">
        <w:t xml:space="preserve"> den Ursprung des Namens „Ostern“ sind die Ansichten </w:t>
      </w:r>
      <w:r>
        <w:t>geteilt</w:t>
      </w:r>
      <w:r w:rsidR="00CC7CA7">
        <w:t>. Am richtigsten ist wohl die Ableitung von dem Namen einer Göttin der alten Deutschen, der „Ostera“</w:t>
      </w:r>
      <w:r>
        <w:rPr>
          <w:rStyle w:val="Funotenzeichen"/>
        </w:rPr>
        <w:footnoteReference w:id="10"/>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612AD1AF"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Corinth, 15, 42-44.) </w:t>
      </w:r>
    </w:p>
    <w:p w14:paraId="42BB17B7"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1E89ABF6"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2296C619"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Eierfest, zu Ehren ihrer Götter Castor und Pollux. An diesem Feste liefen sie in einem großen eirunden Kreise um die Wette nach Eiern. Diesen Gebrauch nahmen sie als Christen in etwas veränderter Form mit hinüber auf das Osterfest. Auch finden sich noch jetzt in manchen Gegenden am Osterfeste Eierspiele. (In der Lausitz das sogenannte „Waleien.“) </w:t>
      </w:r>
    </w:p>
    <w:p w14:paraId="0D3A7CBC"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17CFEEFF" w14:textId="77777777" w:rsidR="00CC7CA7" w:rsidRDefault="00CC7CA7" w:rsidP="00CC7CA7">
      <w:pPr>
        <w:pStyle w:val="berschrift5"/>
      </w:pPr>
      <w:r>
        <w:t>Die vierzig Tage der Freude</w:t>
      </w:r>
    </w:p>
    <w:p w14:paraId="1F10770B"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55B3A2A2"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6772FF2F"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41B4A237"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r w:rsidR="00F35728">
        <w:t>usw.</w:t>
      </w:r>
      <w:r>
        <w:t xml:space="preserve">. </w:t>
      </w:r>
    </w:p>
    <w:p w14:paraId="49BFE049"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610C3539"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2C62AA58" w14:textId="77777777" w:rsidR="00CC7CA7" w:rsidRDefault="00CC7CA7" w:rsidP="00CC7CA7">
      <w:pPr>
        <w:pStyle w:val="StandardWeb"/>
      </w:pPr>
      <w:r>
        <w:t xml:space="preserve">Der „sechste“ Sonntag (fällt schon in den Pfingstfestkreis) heißt: „Exaudi“ d. i. Erhöre; nach Ps. 27, 7. Herr höre meine Stimme rc. </w:t>
      </w:r>
    </w:p>
    <w:p w14:paraId="602DB541" w14:textId="77777777" w:rsidR="00CC7CA7" w:rsidRDefault="00CC7CA7" w:rsidP="00CC7CA7">
      <w:pPr>
        <w:pStyle w:val="berschrift5"/>
      </w:pPr>
      <w:r>
        <w:t>Der Buß- und Bettag.</w:t>
      </w:r>
    </w:p>
    <w:p w14:paraId="548F5CCC" w14:textId="77777777" w:rsidR="00CC7CA7" w:rsidRDefault="00CC7CA7" w:rsidP="00CC7CA7">
      <w:pPr>
        <w:pStyle w:val="StandardWeb"/>
      </w:pPr>
      <w:r>
        <w:t xml:space="preserve">Am Mittwoch in der Jubilatewoche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1AE7E450"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Hinkehr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4D2EA19C"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Mizpa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10FAC1A1"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7EE2FCCD"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so gar verschieden. </w:t>
      </w:r>
    </w:p>
    <w:p w14:paraId="650930F8"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xml:space="preserve">“ rc., .Aus tiefer Noth schrei ich zu dir„ rc., „Straf mich nicht in deinem Zorn“ rc. </w:t>
      </w:r>
    </w:p>
    <w:p w14:paraId="2CA87489" w14:textId="77777777" w:rsidR="00CC7CA7" w:rsidRDefault="00CC7CA7" w:rsidP="00CC7CA7">
      <w:pPr>
        <w:pStyle w:val="berschrift4"/>
      </w:pPr>
      <w:r>
        <w:t>Der Pfingstfestkreis.</w:t>
      </w:r>
    </w:p>
    <w:p w14:paraId="558B6876"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603355A6"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festlose Hälfte des Kirchenjahres genannt. </w:t>
      </w:r>
    </w:p>
    <w:p w14:paraId="2C69B8E4" w14:textId="77777777" w:rsidR="00CC7CA7" w:rsidRDefault="00CC7CA7" w:rsidP="00CC7CA7">
      <w:pPr>
        <w:pStyle w:val="berschrift5"/>
      </w:pPr>
      <w:r>
        <w:t>Das Himmelfahrtsfest.</w:t>
      </w:r>
    </w:p>
    <w:p w14:paraId="6EE6D8C5"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2916E485"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(Apostelgesch. 1, 1-11) erzählt die Geschichte der Himmelfahrt des Herrn umständlicher. </w:t>
      </w:r>
    </w:p>
    <w:p w14:paraId="6E498BF8"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168B9824"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0458580D"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4C369C53" w14:textId="77777777" w:rsidR="00CC7CA7" w:rsidRDefault="00CC7CA7" w:rsidP="00CC7CA7">
      <w:pPr>
        <w:pStyle w:val="berschrift5"/>
      </w:pPr>
      <w:r>
        <w:t>Die Wartezeit.</w:t>
      </w:r>
    </w:p>
    <w:p w14:paraId="6617FF6E" w14:textId="77777777" w:rsidR="00CC7CA7" w:rsidRDefault="00CC7CA7" w:rsidP="00CC7CA7">
      <w:pPr>
        <w:pStyle w:val="StandardWeb"/>
      </w:pPr>
      <w:r>
        <w:t xml:space="preserve">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(Apostelgesch.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senden will. </w:t>
      </w:r>
    </w:p>
    <w:p w14:paraId="41AF12A7" w14:textId="77777777" w:rsidR="00CC7CA7" w:rsidRDefault="00CC7CA7" w:rsidP="00CC7CA7">
      <w:pPr>
        <w:pStyle w:val="berschrift5"/>
      </w:pPr>
      <w:r>
        <w:t>Das Pfingstfest.</w:t>
      </w:r>
    </w:p>
    <w:p w14:paraId="746B5586"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(Apostelgesch.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heil'ger Geist, kehr' bei uns ein“ rc., „Nun bitten wir den heiligen Geist“ rc., „Komm' heil'ger Geist, Herre Gott!“ rc. u. a. </w:t>
      </w:r>
    </w:p>
    <w:p w14:paraId="54BCF31C"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soviel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(Apostelgesch.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Apostelgesch. 2, 9-11 lesen. Deshalb ist auch wohl anzunehmen, dass die Kunde dieses Wunders bald eine weite Verbreitung fand. </w:t>
      </w:r>
    </w:p>
    <w:p w14:paraId="6FC755B5"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eben so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4D2FE71B"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Segen der Festfeier zu rauben geeignet sind. Zu diesen alten Pfingstgebräuchen sind namentlich die Pfingstmaien und das Pfingstschießen zu zählen. </w:t>
      </w:r>
    </w:p>
    <w:p w14:paraId="41C1D571"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Maimonat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442639B3"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Bogislav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09806637" w14:textId="77777777" w:rsidR="00CC7CA7" w:rsidRDefault="00CC7CA7" w:rsidP="00CC7CA7">
      <w:pPr>
        <w:pStyle w:val="berschrift5"/>
      </w:pPr>
      <w:r>
        <w:t>Das Trinitatisfest.</w:t>
      </w:r>
    </w:p>
    <w:p w14:paraId="1DDE0BD2" w14:textId="77777777" w:rsidR="00CC7CA7" w:rsidRDefault="00CC7CA7" w:rsidP="00CC7CA7">
      <w:pPr>
        <w:pStyle w:val="StandardWeb"/>
      </w:pPr>
      <w:r>
        <w:t xml:space="preserve">Das Trinitatisfest fällt acht Tage nach Pfingsten. Es ist das Fest der heiligen Dreieinigkeit. Der Name Trinitatis kommt her von dem lateinischen Worte Trinitas,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6A7847D6"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eignen, als für das Trinitatisfest; denn weder das Evangelium noch die Epistel handelt von der Dreieinigkeit. Im Evangelium (Joh. 3, 1-15) ist die Rede von der Wiedergeburt; die Epistel aber (Rom. 11, 33-36) handelt von der Weisheit Gottes bei Regierung der Menschen. </w:t>
      </w:r>
    </w:p>
    <w:p w14:paraId="2368C0B3"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04B55258" w14:textId="77777777" w:rsidR="00CC7CA7" w:rsidRDefault="00CC7CA7" w:rsidP="00CC7CA7">
      <w:pPr>
        <w:pStyle w:val="berschrift3"/>
      </w:pPr>
      <w:r>
        <w:t>II. Die festlose Hälfte des Kirchenjahres.</w:t>
      </w:r>
    </w:p>
    <w:p w14:paraId="3B24C01A" w14:textId="77777777" w:rsidR="00CC7CA7" w:rsidRDefault="00CC7CA7" w:rsidP="00CC7CA7">
      <w:pPr>
        <w:pStyle w:val="StandardWeb"/>
      </w:pPr>
      <w:r>
        <w:t xml:space="preserve">Die festlose Hälfte </w:t>
      </w:r>
      <w:r w:rsidR="00F35728">
        <w:t>umfasst</w:t>
      </w:r>
      <w:r>
        <w:t xml:space="preserve"> die Zeit vom Trinitatisfeste bis zum letzten Trinitatissonntage, an welchem das </w:t>
      </w:r>
      <w:r w:rsidR="00EF1512">
        <w:t>Totenfest</w:t>
      </w:r>
      <w:r>
        <w:t xml:space="preserve"> gefeiert wird. Man hat diese Zeit die </w:t>
      </w:r>
      <w:r>
        <w:rPr>
          <w:rStyle w:val="Fett"/>
          <w:rFonts w:eastAsiaTheme="majorEastAsia"/>
        </w:rPr>
        <w:t>festlose</w:t>
      </w:r>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festlose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welche dann stattfinden wird, wenn Jesus Christus zum Weltgerichte kommt. Dann wird aus der streitenden Kirche hienieden eine ewig triumphierende Kirche im Himmel werden. </w:t>
      </w:r>
    </w:p>
    <w:p w14:paraId="0BEA7FE3"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Trinitatissonntage als wenn Ostern später gefeiert werden. </w:t>
      </w:r>
    </w:p>
    <w:p w14:paraId="3E38E428"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2795B151" w14:textId="77777777" w:rsidR="00CC7CA7" w:rsidRDefault="00CC7CA7" w:rsidP="00CC7CA7">
      <w:pPr>
        <w:pStyle w:val="berschrift5"/>
      </w:pPr>
      <w:r>
        <w:t>Das Reformationsfest.</w:t>
      </w:r>
    </w:p>
    <w:p w14:paraId="34C041A6"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(Gottesgelahrtheit) an der Universität zu Prag im Jahre 1415 zu Costnitz den Feuertod. Zu dieser Strafe hatte ihn die Kirchenversammlung zu Costnitz </w:t>
      </w:r>
      <w:r w:rsidR="00EF1512">
        <w:t>verurteilt</w:t>
      </w:r>
      <w:r>
        <w:t xml:space="preserve">, und doch hatte er weiter nichts </w:t>
      </w:r>
      <w:r w:rsidR="00F35728">
        <w:t>getan</w:t>
      </w:r>
      <w:r>
        <w:t>, als in seinen Lehren das Verderben der Kirche aufgedeckt und auf dessen Abstellung gedrungen. Aber der Herr erweckte sich immer wieder neue Zeugen der Wahrheit. Um das Jahr 1517 ließ der Papst wiederum von Neuem Ab</w:t>
      </w:r>
      <w:r w:rsidR="00F35728">
        <w:t>lass</w:t>
      </w:r>
      <w:r>
        <w:t>briefe in der ganzen Christenheit verkaufen. Ein Mönch Namens Johann Tetzel durchzog Sachsen, um auch daselbst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heiligen Schrift enthalten ist. In vielen Gemeinden hat man jetzt das Reformationsfest auf den Sonntag nach dem 31. Oktober verlegt. </w:t>
      </w:r>
    </w:p>
    <w:p w14:paraId="4EA3533F" w14:textId="77777777" w:rsidR="00CC7CA7" w:rsidRDefault="00CC7CA7" w:rsidP="00CC7CA7">
      <w:pPr>
        <w:pStyle w:val="berschrift5"/>
      </w:pPr>
      <w:r>
        <w:t>Das Erntedankfest.</w:t>
      </w:r>
    </w:p>
    <w:p w14:paraId="6ABD7ED6"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02B7C79D"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5F718CC7" w14:textId="77777777" w:rsidR="00CC7CA7" w:rsidRDefault="00CC7CA7" w:rsidP="00CC7CA7">
      <w:pPr>
        <w:pStyle w:val="berschrift5"/>
      </w:pPr>
      <w:r>
        <w:t xml:space="preserve">Das </w:t>
      </w:r>
      <w:r w:rsidR="00EF1512">
        <w:t>Totenfest</w:t>
      </w:r>
      <w:r>
        <w:t>.</w:t>
      </w:r>
    </w:p>
    <w:p w14:paraId="223297B9"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09F34E21" w14:textId="77777777" w:rsidR="00CC7CA7" w:rsidRDefault="00CC7CA7" w:rsidP="00CC7CA7">
      <w:pPr>
        <w:pStyle w:val="berschrift5"/>
      </w:pPr>
      <w:r>
        <w:t>Die Marientage</w:t>
      </w:r>
    </w:p>
    <w:p w14:paraId="56090B1F"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33FC9AE0"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7CCE4B74"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1131974E"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Sündopfer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3686500C" w14:textId="77777777" w:rsidR="00CC7CA7" w:rsidRDefault="00CC7CA7" w:rsidP="00CC7CA7">
      <w:pPr>
        <w:pStyle w:val="berschrift5"/>
      </w:pPr>
      <w:r>
        <w:t>Das Johannisfest.</w:t>
      </w:r>
    </w:p>
    <w:p w14:paraId="59B9A57D"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früher, als das Geburtsfest des Herrn Jesu, das Weihnachtsfest. - Schon im fünften Jahrhundert wurde das Johannisfest gefeiert und von der alten Kirche als ein hohes Fest begangen. Die evangelische Kirche feiert es nicht allgemein. In den Gemeinden, wo es noch gefeiert wird, gilt es meist als halber Festtag, an welchem Vormittag Gottesdienst gehalten wird, während am Nachmittage Jedermann seiner Arbeit und seinem Geschäfte nachgeht. </w:t>
      </w:r>
    </w:p>
    <w:p w14:paraId="420E910A"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Tags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43DF044D" w14:textId="77777777" w:rsidR="00CC7CA7" w:rsidRDefault="00CC7CA7" w:rsidP="00CC7CA7">
      <w:pPr>
        <w:pStyle w:val="berschrift5"/>
      </w:pPr>
      <w:r>
        <w:t>Das Michaelisfest.</w:t>
      </w:r>
    </w:p>
    <w:p w14:paraId="5DB4C561"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Da nach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zieren soll und warnt vor </w:t>
      </w:r>
      <w:r w:rsidR="00EF1512">
        <w:t>Ä</w:t>
      </w:r>
      <w:r>
        <w:t>rgerni</w:t>
      </w:r>
      <w:r w:rsidR="00EF1512">
        <w:t>s</w:t>
      </w:r>
      <w:r>
        <w:t xml:space="preserve"> und Verachtung der Kleinen. </w:t>
      </w:r>
    </w:p>
    <w:p w14:paraId="7B04F80C" w14:textId="77777777" w:rsidR="00CC7CA7" w:rsidRDefault="00CC7CA7">
      <w:pPr>
        <w:spacing w:after="0" w:line="240" w:lineRule="auto"/>
      </w:pPr>
    </w:p>
    <w:p w14:paraId="08ACCE16" w14:textId="77777777" w:rsidR="00BD71A4" w:rsidRDefault="00BD71A4">
      <w:pPr>
        <w:spacing w:after="0" w:line="240" w:lineRule="auto"/>
        <w:rPr>
          <w:rFonts w:eastAsia="Times New Roman"/>
          <w:b/>
          <w:bCs/>
          <w:color w:val="000000"/>
          <w:kern w:val="36"/>
          <w:sz w:val="36"/>
          <w:szCs w:val="48"/>
          <w:lang w:eastAsia="de-DE"/>
        </w:rPr>
      </w:pPr>
      <w:r>
        <w:br w:type="page"/>
      </w:r>
    </w:p>
    <w:p w14:paraId="686AE0DB" w14:textId="77777777" w:rsidR="00D5498D" w:rsidRPr="00D5498D" w:rsidRDefault="00D5498D" w:rsidP="008E63BE">
      <w:pPr>
        <w:pStyle w:val="berschrift1"/>
      </w:pPr>
      <w:r w:rsidRPr="00D5498D">
        <w:t>Quellen:</w:t>
      </w:r>
    </w:p>
    <w:p w14:paraId="67411A9B"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7A69F79"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E40C5C3"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75EFBDC0"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094F6EE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75D7897"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7E8244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FC589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849D8E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741448B9" w14:textId="77777777" w:rsidR="00082307" w:rsidRDefault="00BD71A4" w:rsidP="00BD71A4">
      <w:pPr>
        <w:pStyle w:val="berschrift1"/>
      </w:pPr>
      <w:r>
        <w:t>Spendenaufruf</w:t>
      </w:r>
    </w:p>
    <w:p w14:paraId="4936E3BB"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9CB66F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6B399FA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1CAF34B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0886495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22B867EC"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7778FF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60DBD32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6C402468"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3C18E2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3788A32"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19053" w14:textId="77777777" w:rsidR="00C3272F" w:rsidRDefault="00C3272F" w:rsidP="00CC7CA7">
      <w:pPr>
        <w:spacing w:after="0" w:line="240" w:lineRule="auto"/>
      </w:pPr>
      <w:r>
        <w:separator/>
      </w:r>
    </w:p>
  </w:endnote>
  <w:endnote w:type="continuationSeparator" w:id="0">
    <w:p w14:paraId="23B5675F" w14:textId="77777777" w:rsidR="00C3272F" w:rsidRDefault="00C3272F"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6ADF4" w14:textId="77777777" w:rsidR="00C3272F" w:rsidRDefault="00C3272F" w:rsidP="00CC7CA7">
      <w:pPr>
        <w:spacing w:after="0" w:line="240" w:lineRule="auto"/>
      </w:pPr>
      <w:r>
        <w:separator/>
      </w:r>
    </w:p>
  </w:footnote>
  <w:footnote w:type="continuationSeparator" w:id="0">
    <w:p w14:paraId="22661E4A" w14:textId="77777777" w:rsidR="00C3272F" w:rsidRDefault="00C3272F" w:rsidP="00CC7CA7">
      <w:pPr>
        <w:spacing w:after="0" w:line="240" w:lineRule="auto"/>
      </w:pPr>
      <w:r>
        <w:continuationSeparator/>
      </w:r>
    </w:p>
  </w:footnote>
  <w:footnote w:id="1">
    <w:p w14:paraId="1C89E617" w14:textId="77777777" w:rsidR="008A7782" w:rsidRDefault="008A7782" w:rsidP="008A7782">
      <w:pPr>
        <w:pStyle w:val="Funotentext"/>
      </w:pPr>
      <w:r>
        <w:rPr>
          <w:rStyle w:val="Funotenzeichen"/>
        </w:rPr>
        <w:footnoteRef/>
      </w:r>
      <w:r>
        <w:t xml:space="preserve"> Taub geworden</w:t>
      </w:r>
    </w:p>
  </w:footnote>
  <w:footnote w:id="2">
    <w:p w14:paraId="714CD313" w14:textId="77777777" w:rsidR="008A7782" w:rsidRDefault="008A7782" w:rsidP="008A7782">
      <w:pPr>
        <w:pStyle w:val="Funotentext"/>
      </w:pPr>
      <w:r>
        <w:rPr>
          <w:rStyle w:val="Funotenzeichen"/>
        </w:rPr>
        <w:footnoteRef/>
      </w:r>
      <w:r>
        <w:t xml:space="preserve"> caritas = cara unitas</w:t>
      </w:r>
    </w:p>
  </w:footnote>
  <w:footnote w:id="3">
    <w:p w14:paraId="2B4A6E20" w14:textId="77777777" w:rsidR="008A7782" w:rsidRPr="001C2DC9" w:rsidRDefault="008A7782" w:rsidP="008A7782">
      <w:pPr>
        <w:rPr>
          <w:rFonts w:eastAsia="Times New Roman"/>
          <w:szCs w:val="24"/>
          <w:lang w:eastAsia="de-DE"/>
        </w:rPr>
      </w:pPr>
      <w:r>
        <w:rPr>
          <w:rStyle w:val="Funotenzeichen"/>
        </w:rPr>
        <w:footnoteRef/>
      </w:r>
      <w:r>
        <w:t xml:space="preserve"> </w:t>
      </w:r>
      <w:r w:rsidRPr="001C2DC9">
        <w:rPr>
          <w:rFonts w:eastAsia="Times New Roman"/>
          <w:szCs w:val="24"/>
          <w:lang w:eastAsia="de-DE"/>
        </w:rPr>
        <w:t>plattdeutsch für klamm werden, erkälten</w:t>
      </w:r>
    </w:p>
  </w:footnote>
  <w:footnote w:id="4">
    <w:p w14:paraId="616F7C98" w14:textId="77777777" w:rsidR="008A7782" w:rsidRDefault="008A7782" w:rsidP="008A7782">
      <w:pPr>
        <w:pStyle w:val="Funotentext"/>
      </w:pPr>
      <w:r>
        <w:rPr>
          <w:rStyle w:val="Funotenzeichen"/>
        </w:rPr>
        <w:footnoteRef/>
      </w:r>
      <w:r>
        <w:t xml:space="preserve"> Auch „echter Purpur“ genannt, der Farbstoff der Könige</w:t>
      </w:r>
    </w:p>
  </w:footnote>
  <w:footnote w:id="5">
    <w:p w14:paraId="0D0BAB30" w14:textId="77777777" w:rsidR="008A7782" w:rsidRDefault="008A7782" w:rsidP="008A7782">
      <w:pPr>
        <w:pStyle w:val="Funotentext"/>
      </w:pPr>
      <w:r>
        <w:rPr>
          <w:rStyle w:val="Funotenzeichen"/>
        </w:rPr>
        <w:footnoteRef/>
      </w:r>
      <w:r>
        <w:t xml:space="preserve"> Als Einschub</w:t>
      </w:r>
    </w:p>
  </w:footnote>
  <w:footnote w:id="6">
    <w:p w14:paraId="13B30D5B" w14:textId="77777777" w:rsidR="008A7782" w:rsidRPr="00827AFD" w:rsidRDefault="008A7782" w:rsidP="008A7782">
      <w:pPr>
        <w:pStyle w:val="Funotentext"/>
      </w:pPr>
      <w:r>
        <w:rPr>
          <w:rStyle w:val="Funotenzeichen"/>
        </w:rPr>
        <w:footnoteRef/>
      </w:r>
      <w:r w:rsidRPr="00827AFD">
        <w:t xml:space="preserve"> Johannes Chrysostomos (auch Johannes von Antiochia,l um 349-407), Kirch</w:t>
      </w:r>
      <w:r>
        <w:t>envater und Heiliger</w:t>
      </w:r>
    </w:p>
  </w:footnote>
  <w:footnote w:id="7">
    <w:p w14:paraId="57142962" w14:textId="77777777" w:rsidR="008A7782" w:rsidRDefault="008A7782" w:rsidP="008A7782">
      <w:pPr>
        <w:pStyle w:val="Funotentext"/>
      </w:pPr>
      <w:r>
        <w:rPr>
          <w:rStyle w:val="Funotenzeichen"/>
        </w:rPr>
        <w:footnoteRef/>
      </w:r>
      <w:r>
        <w:t xml:space="preserve"> Troja</w:t>
      </w:r>
    </w:p>
  </w:footnote>
  <w:footnote w:id="8">
    <w:p w14:paraId="3B847FD3" w14:textId="77777777" w:rsidR="008A7782" w:rsidRDefault="008A7782" w:rsidP="008A7782">
      <w:pPr>
        <w:pStyle w:val="Funotentext"/>
      </w:pPr>
      <w:r>
        <w:rPr>
          <w:rStyle w:val="Funotenzeichen"/>
        </w:rPr>
        <w:footnoteRef/>
      </w:r>
      <w:r>
        <w:t xml:space="preserve"> scheint</w:t>
      </w:r>
    </w:p>
  </w:footnote>
  <w:footnote w:id="9">
    <w:p w14:paraId="15B9D661"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10">
    <w:p w14:paraId="156214DE" w14:textId="77777777"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Thür, weil Ostern sonst den Eingang des Kirchenjahres bildete. Andere wollen auch die Ableitung von dem altdeutschen Worte „Ursten“ (Urständ), d. h. Auferstehung, für die richtige gehalten haben.</w:t>
      </w:r>
    </w:p>
    <w:p w14:paraId="6EC74304"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307DB"/>
    <w:multiLevelType w:val="multilevel"/>
    <w:tmpl w:val="30A8F9A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C50399"/>
    <w:multiLevelType w:val="multilevel"/>
    <w:tmpl w:val="631CC4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256058E"/>
    <w:multiLevelType w:val="multilevel"/>
    <w:tmpl w:val="B1DA9D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D83BEE"/>
    <w:multiLevelType w:val="multilevel"/>
    <w:tmpl w:val="8FD20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A076BB1"/>
    <w:multiLevelType w:val="multilevel"/>
    <w:tmpl w:val="663473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AF762EB"/>
    <w:multiLevelType w:val="multilevel"/>
    <w:tmpl w:val="24924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1E7D8C"/>
    <w:multiLevelType w:val="multilevel"/>
    <w:tmpl w:val="667292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B6E55AB"/>
    <w:multiLevelType w:val="multilevel"/>
    <w:tmpl w:val="9556A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7F2741"/>
    <w:multiLevelType w:val="multilevel"/>
    <w:tmpl w:val="44280C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FBE42E9"/>
    <w:multiLevelType w:val="multilevel"/>
    <w:tmpl w:val="344258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E8118FC"/>
    <w:multiLevelType w:val="multilevel"/>
    <w:tmpl w:val="8884A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6"/>
  </w:num>
  <w:num w:numId="2" w16cid:durableId="1004668917">
    <w:abstractNumId w:val="8"/>
  </w:num>
  <w:num w:numId="3" w16cid:durableId="1966614648">
    <w:abstractNumId w:val="1"/>
  </w:num>
  <w:num w:numId="4" w16cid:durableId="1202939231">
    <w:abstractNumId w:val="12"/>
  </w:num>
  <w:num w:numId="5" w16cid:durableId="728771899">
    <w:abstractNumId w:val="10"/>
  </w:num>
  <w:num w:numId="6" w16cid:durableId="2080328357">
    <w:abstractNumId w:val="9"/>
  </w:num>
  <w:num w:numId="7" w16cid:durableId="1662387158">
    <w:abstractNumId w:val="4"/>
  </w:num>
  <w:num w:numId="8" w16cid:durableId="1380204353">
    <w:abstractNumId w:val="5"/>
  </w:num>
  <w:num w:numId="9" w16cid:durableId="1762293797">
    <w:abstractNumId w:val="3"/>
  </w:num>
  <w:num w:numId="10" w16cid:durableId="130752840">
    <w:abstractNumId w:val="11"/>
  </w:num>
  <w:num w:numId="11" w16cid:durableId="1882088711">
    <w:abstractNumId w:val="2"/>
  </w:num>
  <w:num w:numId="12" w16cid:durableId="115030933">
    <w:abstractNumId w:val="0"/>
  </w:num>
  <w:num w:numId="13" w16cid:durableId="20091684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782"/>
    <w:rsid w:val="000700B0"/>
    <w:rsid w:val="00082307"/>
    <w:rsid w:val="000C66E5"/>
    <w:rsid w:val="000D088F"/>
    <w:rsid w:val="00122BD9"/>
    <w:rsid w:val="001F54C4"/>
    <w:rsid w:val="0022039F"/>
    <w:rsid w:val="00272484"/>
    <w:rsid w:val="00297F83"/>
    <w:rsid w:val="002E6D11"/>
    <w:rsid w:val="003504A2"/>
    <w:rsid w:val="00381C0C"/>
    <w:rsid w:val="00384893"/>
    <w:rsid w:val="00493B65"/>
    <w:rsid w:val="00537F59"/>
    <w:rsid w:val="00636F93"/>
    <w:rsid w:val="006E7570"/>
    <w:rsid w:val="007166CE"/>
    <w:rsid w:val="00737EF6"/>
    <w:rsid w:val="00760119"/>
    <w:rsid w:val="007E1779"/>
    <w:rsid w:val="0083667B"/>
    <w:rsid w:val="00873C7C"/>
    <w:rsid w:val="008A7782"/>
    <w:rsid w:val="008D7463"/>
    <w:rsid w:val="008E417E"/>
    <w:rsid w:val="008E63BE"/>
    <w:rsid w:val="00975F0C"/>
    <w:rsid w:val="009F3DA1"/>
    <w:rsid w:val="00B22D2C"/>
    <w:rsid w:val="00B25170"/>
    <w:rsid w:val="00B365E5"/>
    <w:rsid w:val="00BD71A4"/>
    <w:rsid w:val="00C3272F"/>
    <w:rsid w:val="00C35859"/>
    <w:rsid w:val="00CB42B8"/>
    <w:rsid w:val="00CC38D3"/>
    <w:rsid w:val="00CC4EAC"/>
    <w:rsid w:val="00CC7CA7"/>
    <w:rsid w:val="00D14D4F"/>
    <w:rsid w:val="00D5498D"/>
    <w:rsid w:val="00D56329"/>
    <w:rsid w:val="00DC3900"/>
    <w:rsid w:val="00DF61FA"/>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DCFAB2"/>
  <w15:chartTrackingRefBased/>
  <w15:docId w15:val="{FC2C9B0D-7EB8-4998-B682-CF2868751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styleId="Hervorhebung">
    <w:name w:val="Emphasis"/>
    <w:basedOn w:val="Absatz-Standardschriftart"/>
    <w:uiPriority w:val="20"/>
    <w:qFormat/>
    <w:rsid w:val="008A7782"/>
    <w:rPr>
      <w:i/>
      <w:iCs/>
    </w:rPr>
  </w:style>
  <w:style w:type="paragraph" w:customStyle="1" w:styleId="level2">
    <w:name w:val="level2"/>
    <w:basedOn w:val="Standard"/>
    <w:rsid w:val="008A7782"/>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8A7782"/>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102</Pages>
  <Words>137907</Words>
  <Characters>868816</Characters>
  <Application>Microsoft Office Word</Application>
  <DocSecurity>0</DocSecurity>
  <Lines>7240</Lines>
  <Paragraphs>2009</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Company>Glaubensstimme.de</Company>
  <LinksUpToDate>false</LinksUpToDate>
  <CharactersWithSpaces>1004714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Christtag</dc:title>
  <dc:subject/>
  <dc:creator>Andreas Janssen</dc:creator>
  <cp:keywords>Kirchenjahr</cp:keywords>
  <dc:description/>
  <cp:lastModifiedBy>Andreas Janssen</cp:lastModifiedBy>
  <cp:revision>4</cp:revision>
  <dcterms:created xsi:type="dcterms:W3CDTF">2022-12-07T18:07:00Z</dcterms:created>
  <dcterms:modified xsi:type="dcterms:W3CDTF">2022-12-07T18:31:00Z</dcterms:modified>
  <dc:language>de</dc:language>
</cp:coreProperties>
</file>